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0C50B" w14:textId="77777777" w:rsidR="000059D3" w:rsidRPr="004B5AB3" w:rsidRDefault="000059D3" w:rsidP="000059D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065409CC" w14:textId="637FFD44" w:rsidR="000059D3" w:rsidRPr="009E03BE" w:rsidRDefault="000059D3" w:rsidP="000059D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</w:t>
      </w:r>
      <w:r w:rsidRPr="002505EE">
        <w:rPr>
          <w:rFonts w:ascii="Tahoma" w:hAnsi="Tahoma" w:cs="Tahoma"/>
          <w:b/>
          <w:bCs/>
          <w:szCs w:val="20"/>
        </w:rPr>
        <w:t xml:space="preserve">оказание услуг </w:t>
      </w:r>
      <w:r w:rsidRPr="002505EE">
        <w:rPr>
          <w:rFonts w:ascii="Tahoma" w:hAnsi="Tahoma" w:cs="Tahoma"/>
          <w:b/>
          <w:szCs w:val="20"/>
        </w:rPr>
        <w:t xml:space="preserve">по </w:t>
      </w:r>
      <w:r w:rsidR="00EB2C3F">
        <w:rPr>
          <w:rFonts w:ascii="Tahoma" w:hAnsi="Tahoma" w:cs="Tahoma"/>
          <w:b/>
          <w:bCs/>
        </w:rPr>
        <w:t xml:space="preserve">доработке </w:t>
      </w:r>
      <w:r w:rsidR="00036D6E">
        <w:rPr>
          <w:rFonts w:ascii="Tahoma" w:hAnsi="Tahoma" w:cs="Tahoma"/>
          <w:b/>
          <w:bCs/>
        </w:rPr>
        <w:t xml:space="preserve">функционала </w:t>
      </w:r>
      <w:r w:rsidR="00EB2C3F">
        <w:rPr>
          <w:rFonts w:ascii="Tahoma" w:hAnsi="Tahoma" w:cs="Tahoma"/>
          <w:b/>
          <w:bCs/>
        </w:rPr>
        <w:t>биллинговой системы</w:t>
      </w:r>
      <w:r w:rsidR="00966BA5" w:rsidRPr="00966BA5">
        <w:rPr>
          <w:rFonts w:ascii="Tahoma" w:hAnsi="Tahoma" w:cs="Tahoma"/>
          <w:b/>
          <w:bCs/>
        </w:rPr>
        <w:t xml:space="preserve"> 1С: Энергобиллинг</w:t>
      </w:r>
      <w:r w:rsidR="00EB2C3F">
        <w:rPr>
          <w:rFonts w:ascii="Tahoma" w:hAnsi="Tahoma" w:cs="Tahoma"/>
          <w:b/>
          <w:bCs/>
        </w:rPr>
        <w:t xml:space="preserve">                                  для нужд АО «ЭнергосбыТ Плюс»</w:t>
      </w:r>
    </w:p>
    <w:p w14:paraId="61087F92" w14:textId="77777777" w:rsidR="000059D3" w:rsidRPr="004B5AB3" w:rsidRDefault="000059D3" w:rsidP="000059D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E12E12D" w14:textId="4432D6D7" w:rsidR="000059D3" w:rsidRPr="004B5AB3" w:rsidRDefault="000059D3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>Москва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«___»</w:t>
      </w:r>
      <w:r>
        <w:rPr>
          <w:rFonts w:ascii="Tahoma" w:hAnsi="Tahoma" w:cs="Tahoma"/>
          <w:szCs w:val="20"/>
        </w:rPr>
        <w:t xml:space="preserve">  ______ </w:t>
      </w:r>
      <w:r w:rsidRPr="004B5AB3">
        <w:rPr>
          <w:rFonts w:ascii="Tahoma" w:hAnsi="Tahoma" w:cs="Tahoma"/>
          <w:szCs w:val="20"/>
        </w:rPr>
        <w:t>20</w:t>
      </w:r>
      <w:r w:rsidR="002826BD">
        <w:rPr>
          <w:rFonts w:ascii="Tahoma" w:hAnsi="Tahoma" w:cs="Tahoma"/>
          <w:szCs w:val="20"/>
        </w:rPr>
        <w:t>23</w:t>
      </w:r>
      <w:r w:rsidRPr="004B5AB3">
        <w:rPr>
          <w:rFonts w:ascii="Tahoma" w:hAnsi="Tahoma" w:cs="Tahoma"/>
          <w:szCs w:val="20"/>
        </w:rPr>
        <w:t>г.</w:t>
      </w:r>
    </w:p>
    <w:p w14:paraId="55554CB8" w14:textId="77777777" w:rsidR="000059D3" w:rsidRPr="004B5AB3" w:rsidRDefault="000059D3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446D12B9" w14:textId="77777777" w:rsidR="000059D3" w:rsidRPr="004B5AB3" w:rsidRDefault="000059D3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77421EB" w14:textId="4051F50B" w:rsidR="000059D3" w:rsidRPr="004B5AB3" w:rsidRDefault="000059D3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  <w:szCs w:val="20"/>
        </w:rPr>
        <w:t>Директора по ИТ Азизова К.Р.</w:t>
      </w:r>
      <w:r w:rsidRPr="004B5AB3">
        <w:rPr>
          <w:rFonts w:ascii="Tahoma" w:hAnsi="Tahoma" w:cs="Tahoma"/>
          <w:szCs w:val="20"/>
        </w:rPr>
        <w:t xml:space="preserve">, действующего на основании доверенности от </w:t>
      </w:r>
      <w:r w:rsidR="00003B1D">
        <w:rPr>
          <w:rFonts w:ascii="Tahoma" w:hAnsi="Tahoma" w:cs="Tahoma"/>
          <w:szCs w:val="20"/>
        </w:rPr>
        <w:t>12.09</w:t>
      </w:r>
      <w:r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>20</w:t>
      </w:r>
      <w:r w:rsidR="00003B1D">
        <w:rPr>
          <w:rFonts w:ascii="Tahoma" w:hAnsi="Tahoma" w:cs="Tahoma"/>
          <w:szCs w:val="20"/>
        </w:rPr>
        <w:t>22</w:t>
      </w:r>
      <w:r w:rsidRPr="004B5AB3">
        <w:rPr>
          <w:rFonts w:ascii="Tahoma" w:hAnsi="Tahoma" w:cs="Tahoma"/>
          <w:szCs w:val="20"/>
        </w:rPr>
        <w:t>, с одной стороны, и</w:t>
      </w:r>
    </w:p>
    <w:p w14:paraId="2D45FEA0" w14:textId="45D061EA" w:rsidR="000059D3" w:rsidRPr="004B5AB3" w:rsidRDefault="000E5D3C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________________________________________</w:t>
      </w:r>
      <w:r w:rsidR="003E48A6">
        <w:rPr>
          <w:rFonts w:ascii="Tahoma" w:hAnsi="Tahoma" w:cs="Tahoma"/>
          <w:b/>
          <w:bCs/>
          <w:szCs w:val="20"/>
        </w:rPr>
        <w:t xml:space="preserve"> (</w:t>
      </w:r>
      <w:r>
        <w:rPr>
          <w:rFonts w:ascii="Tahoma" w:hAnsi="Tahoma" w:cs="Tahoma"/>
          <w:b/>
          <w:bCs/>
          <w:szCs w:val="20"/>
        </w:rPr>
        <w:t>_____________________</w:t>
      </w:r>
      <w:r w:rsidR="000059D3">
        <w:rPr>
          <w:rFonts w:ascii="Tahoma" w:hAnsi="Tahoma" w:cs="Tahoma"/>
          <w:b/>
          <w:bCs/>
          <w:szCs w:val="20"/>
        </w:rPr>
        <w:t>)</w:t>
      </w:r>
      <w:r w:rsidR="000059D3" w:rsidRPr="004B5AB3">
        <w:rPr>
          <w:rFonts w:ascii="Tahoma" w:hAnsi="Tahoma" w:cs="Tahoma"/>
          <w:b/>
          <w:bCs/>
          <w:szCs w:val="20"/>
        </w:rPr>
        <w:t>,</w:t>
      </w:r>
      <w:r w:rsidR="000059D3" w:rsidRPr="004B5AB3">
        <w:rPr>
          <w:rFonts w:ascii="Tahoma" w:hAnsi="Tahoma" w:cs="Tahoma"/>
          <w:szCs w:val="20"/>
        </w:rPr>
        <w:t xml:space="preserve"> именуемое в дальнейшем </w:t>
      </w:r>
      <w:r w:rsidR="000059D3" w:rsidRPr="004B5AB3">
        <w:rPr>
          <w:rFonts w:ascii="Tahoma" w:hAnsi="Tahoma" w:cs="Tahoma"/>
          <w:b/>
          <w:szCs w:val="20"/>
        </w:rPr>
        <w:t>«Исполнитель»</w:t>
      </w:r>
      <w:r w:rsidR="000059D3" w:rsidRPr="004B5AB3">
        <w:rPr>
          <w:rFonts w:ascii="Tahoma" w:hAnsi="Tahoma" w:cs="Tahoma"/>
          <w:szCs w:val="20"/>
        </w:rPr>
        <w:t>, в лице</w:t>
      </w:r>
      <w:r w:rsidR="003E48A6">
        <w:rPr>
          <w:rFonts w:ascii="Tahoma" w:hAnsi="Tahoma" w:cs="Tahoma"/>
          <w:szCs w:val="20"/>
        </w:rPr>
        <w:t xml:space="preserve"> </w:t>
      </w:r>
      <w:r w:rsidR="003656E5">
        <w:rPr>
          <w:rFonts w:ascii="Tahoma" w:hAnsi="Tahoma" w:cs="Tahoma"/>
          <w:szCs w:val="20"/>
        </w:rPr>
        <w:t>________________________</w:t>
      </w:r>
      <w:r w:rsidR="000059D3" w:rsidRPr="004B5AB3">
        <w:rPr>
          <w:rFonts w:ascii="Tahoma" w:hAnsi="Tahoma" w:cs="Tahoma"/>
          <w:szCs w:val="20"/>
        </w:rPr>
        <w:t>, действующе</w:t>
      </w:r>
      <w:r w:rsidR="000369A4">
        <w:rPr>
          <w:rFonts w:ascii="Tahoma" w:hAnsi="Tahoma" w:cs="Tahoma"/>
          <w:szCs w:val="20"/>
        </w:rPr>
        <w:t>го</w:t>
      </w:r>
      <w:r w:rsidR="000059D3" w:rsidRPr="004B5AB3">
        <w:rPr>
          <w:rFonts w:ascii="Tahoma" w:hAnsi="Tahoma" w:cs="Tahoma"/>
          <w:szCs w:val="20"/>
        </w:rPr>
        <w:t xml:space="preserve"> на основании </w:t>
      </w:r>
      <w:r w:rsidR="003656E5">
        <w:rPr>
          <w:rFonts w:ascii="Tahoma" w:hAnsi="Tahoma" w:cs="Tahoma"/>
          <w:szCs w:val="20"/>
        </w:rPr>
        <w:t>___________________</w:t>
      </w:r>
      <w:r w:rsidR="000059D3" w:rsidRPr="004B5AB3">
        <w:rPr>
          <w:rFonts w:ascii="Tahoma" w:hAnsi="Tahoma" w:cs="Tahoma"/>
          <w:szCs w:val="20"/>
        </w:rPr>
        <w:t>, с другой стороны, вместе именуемые «Стороны», заключили настоящий договор, далее по тексту «Договор», о нижеследующем:</w:t>
      </w:r>
    </w:p>
    <w:p w14:paraId="71461A30" w14:textId="77777777" w:rsidR="000059D3" w:rsidRPr="004B5AB3" w:rsidRDefault="000059D3" w:rsidP="00C70B32">
      <w:pPr>
        <w:pStyle w:val="30"/>
        <w:keepNext w:val="0"/>
        <w:keepLines w:val="0"/>
        <w:widowControl w:val="0"/>
        <w:numPr>
          <w:ilvl w:val="0"/>
          <w:numId w:val="5"/>
        </w:numPr>
        <w:spacing w:before="240" w:after="120" w:line="240" w:lineRule="auto"/>
        <w:ind w:left="0" w:firstLine="0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29678A04" w14:textId="365B711C" w:rsidR="000059D3" w:rsidRPr="004B5AB3" w:rsidRDefault="000059D3" w:rsidP="00B54445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</w:t>
      </w:r>
      <w:r w:rsidRPr="000059D3">
        <w:rPr>
          <w:rFonts w:ascii="Tahoma" w:hAnsi="Tahoma" w:cs="Tahoma"/>
          <w:szCs w:val="20"/>
        </w:rPr>
        <w:t xml:space="preserve">по </w:t>
      </w:r>
      <w:r w:rsidR="00966BA5" w:rsidRPr="00966BA5">
        <w:rPr>
          <w:rFonts w:ascii="Tahoma" w:hAnsi="Tahoma" w:cs="Tahoma"/>
          <w:bCs/>
        </w:rPr>
        <w:t>доработке (модификации) существующей функциональности биллингового информационно-программного комплекса 1С: Энергобиллинг</w:t>
      </w:r>
      <w:r w:rsidR="005D2A67">
        <w:rPr>
          <w:rFonts w:ascii="Tahoma" w:hAnsi="Tahoma" w:cs="Tahoma"/>
          <w:bCs/>
        </w:rPr>
        <w:t>,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966BA5">
        <w:rPr>
          <w:rFonts w:ascii="Tahoma" w:hAnsi="Tahoma" w:cs="Tahoma"/>
          <w:szCs w:val="20"/>
        </w:rPr>
        <w:t>в соответствии с Техническим заданием (</w:t>
      </w:r>
      <w:r w:rsidRPr="00966BA5">
        <w:rPr>
          <w:rFonts w:ascii="Tahoma" w:hAnsi="Tahoma" w:cs="Tahoma"/>
          <w:szCs w:val="20"/>
        </w:rPr>
        <w:fldChar w:fldCharType="begin"/>
      </w:r>
      <w:r w:rsidRPr="00966BA5">
        <w:rPr>
          <w:rFonts w:ascii="Tahoma" w:hAnsi="Tahoma" w:cs="Tahoma"/>
          <w:szCs w:val="20"/>
        </w:rPr>
        <w:instrText xml:space="preserve"> REF _Ref328747268 \r \h  \* MERGEFORMAT </w:instrText>
      </w:r>
      <w:r w:rsidRPr="00966BA5">
        <w:rPr>
          <w:rFonts w:ascii="Tahoma" w:hAnsi="Tahoma" w:cs="Tahoma"/>
          <w:szCs w:val="20"/>
        </w:rPr>
      </w:r>
      <w:r w:rsidRPr="00966BA5">
        <w:rPr>
          <w:rFonts w:ascii="Tahoma" w:hAnsi="Tahoma" w:cs="Tahoma"/>
          <w:szCs w:val="20"/>
        </w:rPr>
        <w:fldChar w:fldCharType="separate"/>
      </w:r>
      <w:r w:rsidRPr="00966BA5">
        <w:rPr>
          <w:rFonts w:ascii="Tahoma" w:hAnsi="Tahoma" w:cs="Tahoma"/>
          <w:szCs w:val="20"/>
        </w:rPr>
        <w:t xml:space="preserve">Приложение </w:t>
      </w:r>
      <w:r w:rsidRPr="00966BA5">
        <w:rPr>
          <w:rFonts w:ascii="Tahoma" w:hAnsi="Tahoma" w:cs="Tahoma"/>
          <w:szCs w:val="20"/>
        </w:rPr>
        <w:fldChar w:fldCharType="end"/>
      </w:r>
      <w:r w:rsidRPr="00966BA5">
        <w:rPr>
          <w:rFonts w:ascii="Tahoma" w:hAnsi="Tahoma" w:cs="Tahoma"/>
          <w:szCs w:val="20"/>
        </w:rPr>
        <w:t>№1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0426888F" w14:textId="234E27A4" w:rsidR="000059D3" w:rsidRPr="004B5AB3" w:rsidRDefault="00966BA5" w:rsidP="00B54445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966BA5">
        <w:rPr>
          <w:rFonts w:ascii="Tahoma" w:hAnsi="Tahoma" w:cs="Tahoma"/>
          <w:szCs w:val="20"/>
        </w:rPr>
        <w:t>Результатом оказанных Услуг по настоящему Договору является выполнение доработок функционала 1 С: Энергобиллинг, соответствующих техническому проекту Заказчика по модификациям, изложенным в п.3.1 Таблице 1 Технического задания (Приложение №1 к Договору)</w:t>
      </w:r>
      <w:r w:rsidR="00B16B23">
        <w:rPr>
          <w:rFonts w:ascii="Tahoma" w:hAnsi="Tahoma" w:cs="Tahoma"/>
          <w:szCs w:val="20"/>
        </w:rPr>
        <w:t>.</w:t>
      </w:r>
    </w:p>
    <w:p w14:paraId="72E21638" w14:textId="6A46C082" w:rsidR="00D86674" w:rsidRDefault="000059D3" w:rsidP="00D86674">
      <w:pPr>
        <w:widowControl w:val="0"/>
        <w:numPr>
          <w:ilvl w:val="1"/>
          <w:numId w:val="5"/>
        </w:numPr>
        <w:tabs>
          <w:tab w:val="clear" w:pos="1866"/>
          <w:tab w:val="left" w:pos="1701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нужд АО «ЭнергосбыТ Плюс»</w:t>
      </w:r>
      <w:r w:rsidR="00D86674">
        <w:rPr>
          <w:rFonts w:ascii="Tahoma" w:hAnsi="Tahoma" w:cs="Tahoma"/>
          <w:szCs w:val="20"/>
        </w:rPr>
        <w:t>.</w:t>
      </w:r>
    </w:p>
    <w:p w14:paraId="18D97ABF" w14:textId="1E66AAD3" w:rsidR="00D86674" w:rsidRPr="00D86674" w:rsidRDefault="00D86674" w:rsidP="00D86674">
      <w:pPr>
        <w:widowControl w:val="0"/>
        <w:numPr>
          <w:ilvl w:val="1"/>
          <w:numId w:val="5"/>
        </w:numPr>
        <w:tabs>
          <w:tab w:val="clear" w:pos="1866"/>
          <w:tab w:val="left" w:pos="1701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Услуги по настоящему Договору оказываются дистанционно посредством удаленного доступа.</w:t>
      </w:r>
    </w:p>
    <w:p w14:paraId="338AD259" w14:textId="7C149E7A" w:rsidR="000059D3" w:rsidRDefault="000059D3" w:rsidP="00B54445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C70B32">
        <w:rPr>
          <w:rFonts w:ascii="Tahoma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960511">
        <w:rPr>
          <w:rFonts w:ascii="Tahoma" w:hAnsi="Tahoma" w:cs="Tahoma"/>
          <w:szCs w:val="20"/>
        </w:rPr>
        <w:t>Техническом з</w:t>
      </w:r>
      <w:r w:rsidR="00960511" w:rsidRPr="00C70B32">
        <w:rPr>
          <w:rFonts w:ascii="Tahoma" w:hAnsi="Tahoma" w:cs="Tahoma"/>
          <w:szCs w:val="20"/>
        </w:rPr>
        <w:t xml:space="preserve">адании </w:t>
      </w:r>
      <w:r>
        <w:rPr>
          <w:rFonts w:ascii="Tahoma" w:hAnsi="Tahoma" w:cs="Tahoma"/>
          <w:szCs w:val="20"/>
        </w:rPr>
        <w:t>(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separate"/>
      </w:r>
      <w:r>
        <w:rPr>
          <w:rFonts w:ascii="Tahoma" w:hAnsi="Tahoma" w:cs="Tahoma"/>
          <w:szCs w:val="20"/>
        </w:rPr>
        <w:t>Приложение</w:t>
      </w:r>
      <w:r w:rsidR="001C5C24">
        <w:rPr>
          <w:rFonts w:ascii="Tahoma" w:hAnsi="Tahoma" w:cs="Tahoma"/>
          <w:szCs w:val="20"/>
        </w:rPr>
        <w:t xml:space="preserve"> №</w:t>
      </w:r>
      <w:r>
        <w:rPr>
          <w:rFonts w:ascii="Tahoma" w:hAnsi="Tahoma" w:cs="Tahoma"/>
          <w:szCs w:val="20"/>
        </w:rPr>
        <w:t>1</w:t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Договору) и действующим законодательств</w:t>
      </w:r>
      <w:r w:rsidR="00966BA5">
        <w:rPr>
          <w:rFonts w:ascii="Tahoma" w:hAnsi="Tahoma" w:cs="Tahoma"/>
          <w:szCs w:val="20"/>
        </w:rPr>
        <w:t>ом РФ.</w:t>
      </w:r>
    </w:p>
    <w:p w14:paraId="58664DD1" w14:textId="7CCDF5F2" w:rsidR="00966BA5" w:rsidRPr="00966BA5" w:rsidRDefault="00966BA5" w:rsidP="00B54445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line="240" w:lineRule="auto"/>
        <w:contextualSpacing w:val="0"/>
        <w:jc w:val="both"/>
        <w:rPr>
          <w:rFonts w:ascii="Tahoma" w:hAnsi="Tahoma" w:cs="Tahoma"/>
          <w:szCs w:val="20"/>
        </w:rPr>
      </w:pPr>
      <w:r w:rsidRPr="00966BA5">
        <w:rPr>
          <w:rFonts w:ascii="Tahoma" w:hAnsi="Tahoma" w:cs="Tahoma"/>
          <w:szCs w:val="20"/>
        </w:rPr>
        <w:t>В случае исключения каких-либо Услуг из объема, предусмотренного в Задании (Приложение №1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14:paraId="6FB47B98" w14:textId="77777777" w:rsidR="000059D3" w:rsidRPr="004B5AB3" w:rsidRDefault="000059D3" w:rsidP="00C70B32">
      <w:pPr>
        <w:pStyle w:val="30"/>
        <w:keepNext w:val="0"/>
        <w:keepLines w:val="0"/>
        <w:widowControl w:val="0"/>
        <w:numPr>
          <w:ilvl w:val="0"/>
          <w:numId w:val="5"/>
        </w:numPr>
        <w:spacing w:before="240" w:after="120" w:line="240" w:lineRule="auto"/>
        <w:ind w:left="0" w:firstLine="0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79F65932" w14:textId="62CA186C" w:rsidR="000059D3" w:rsidRPr="004B5AB3" w:rsidRDefault="003A4321" w:rsidP="00B54445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0" w:name="_Ref325969766"/>
      <w:r w:rsidRPr="003A4321">
        <w:rPr>
          <w:rFonts w:ascii="Tahoma" w:hAnsi="Tahoma" w:cs="Tahoma"/>
          <w:szCs w:val="20"/>
        </w:rPr>
        <w:t xml:space="preserve">Максимальная </w:t>
      </w:r>
      <w:r>
        <w:rPr>
          <w:rFonts w:ascii="Tahoma" w:hAnsi="Tahoma" w:cs="Tahoma"/>
          <w:szCs w:val="20"/>
        </w:rPr>
        <w:t>ц</w:t>
      </w:r>
      <w:r w:rsidRPr="003A4321">
        <w:rPr>
          <w:rFonts w:ascii="Tahoma" w:hAnsi="Tahoma" w:cs="Tahoma"/>
          <w:szCs w:val="20"/>
        </w:rPr>
        <w:t xml:space="preserve">ена (стоимость) подлежащих оказанию Услуг по настоящему Договору составляет </w:t>
      </w:r>
      <w:r w:rsidRPr="003A4321">
        <w:rPr>
          <w:rFonts w:ascii="Tahoma" w:hAnsi="Tahoma" w:cs="Tahoma"/>
          <w:i/>
          <w:szCs w:val="20"/>
        </w:rPr>
        <w:t>__[сумма числом без копеек]__ (____________</w:t>
      </w:r>
      <w:r w:rsidRPr="003A4321">
        <w:rPr>
          <w:rFonts w:ascii="Tahoma" w:hAnsi="Tahoma" w:cs="Tahoma"/>
          <w:i/>
          <w:szCs w:val="20"/>
          <w:u w:val="single"/>
        </w:rPr>
        <w:t>[Сумма прописью]</w:t>
      </w:r>
      <w:r w:rsidRPr="003A4321">
        <w:rPr>
          <w:rFonts w:ascii="Tahoma" w:hAnsi="Tahoma" w:cs="Tahoma"/>
          <w:i/>
          <w:szCs w:val="20"/>
        </w:rPr>
        <w:t>_____________)</w:t>
      </w:r>
      <w:r w:rsidRPr="003A4321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3A4321">
        <w:rPr>
          <w:rFonts w:ascii="Tahoma" w:hAnsi="Tahoma" w:cs="Tahoma"/>
          <w:i/>
          <w:szCs w:val="20"/>
        </w:rPr>
        <w:t>__</w:t>
      </w:r>
      <w:r w:rsidRPr="003A4321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3A4321">
        <w:rPr>
          <w:rFonts w:ascii="Tahoma" w:hAnsi="Tahoma" w:cs="Tahoma"/>
          <w:i/>
          <w:szCs w:val="20"/>
        </w:rPr>
        <w:t>_ (_________</w:t>
      </w:r>
      <w:r w:rsidRPr="003A4321">
        <w:rPr>
          <w:rFonts w:ascii="Tahoma" w:hAnsi="Tahoma" w:cs="Tahoma"/>
          <w:i/>
          <w:szCs w:val="20"/>
          <w:u w:val="single"/>
        </w:rPr>
        <w:t>[Сумма прописью]</w:t>
      </w:r>
      <w:r w:rsidRPr="003A4321">
        <w:rPr>
          <w:rFonts w:ascii="Tahoma" w:hAnsi="Tahoma" w:cs="Tahoma"/>
          <w:i/>
          <w:szCs w:val="20"/>
        </w:rPr>
        <w:t>_________)</w:t>
      </w:r>
      <w:r w:rsidRPr="003A4321">
        <w:rPr>
          <w:rFonts w:ascii="Tahoma" w:hAnsi="Tahoma" w:cs="Tahoma"/>
          <w:szCs w:val="20"/>
        </w:rPr>
        <w:t xml:space="preserve"> рублей 00 копеек , далее по тексту </w:t>
      </w:r>
      <w:r w:rsidRPr="003A4321">
        <w:rPr>
          <w:rFonts w:ascii="Tahoma" w:hAnsi="Tahoma" w:cs="Tahoma"/>
          <w:b/>
          <w:szCs w:val="20"/>
        </w:rPr>
        <w:t>«Цена Услуг»</w:t>
      </w:r>
      <w:bookmarkEnd w:id="0"/>
      <w:r w:rsidRPr="003A4321">
        <w:rPr>
          <w:rFonts w:ascii="Tahoma" w:hAnsi="Tahoma" w:cs="Tahoma"/>
          <w:szCs w:val="20"/>
        </w:rPr>
        <w:t>, и определена в Расчете стоимости (Приложение №</w:t>
      </w:r>
      <w:r w:rsidR="00BC31C4">
        <w:rPr>
          <w:rFonts w:ascii="Tahoma" w:hAnsi="Tahoma" w:cs="Tahoma"/>
          <w:szCs w:val="20"/>
        </w:rPr>
        <w:t>2</w:t>
      </w:r>
      <w:r w:rsidRPr="003A4321">
        <w:rPr>
          <w:rFonts w:ascii="Tahoma" w:hAnsi="Tahoma" w:cs="Tahoma"/>
          <w:szCs w:val="20"/>
        </w:rPr>
        <w:t xml:space="preserve"> к Договору).</w:t>
      </w:r>
    </w:p>
    <w:p w14:paraId="4057A394" w14:textId="77777777" w:rsidR="009C1ED7" w:rsidRDefault="008979DF" w:rsidP="00B54445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8979DF">
        <w:rPr>
          <w:rFonts w:ascii="Tahoma" w:hAnsi="Tahoma" w:cs="Tahoma"/>
          <w:szCs w:val="20"/>
        </w:rPr>
        <w:t>командировочные расходы</w:t>
      </w:r>
      <w:r w:rsidRPr="004B5AB3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C70B32">
        <w:rPr>
          <w:rFonts w:ascii="Tahoma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14:paraId="7D2B2D4B" w14:textId="07B68F9F" w:rsidR="00EB0986" w:rsidRDefault="00EB0986" w:rsidP="00B54445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B0986">
        <w:rPr>
          <w:rFonts w:ascii="Tahoma" w:hAnsi="Tahoma" w:cs="Tahoma"/>
          <w:szCs w:val="20"/>
        </w:rPr>
        <w:t xml:space="preserve">Общая максимальная Цена (стоимость) подлежащих </w:t>
      </w:r>
      <w:r w:rsidR="00667B12">
        <w:rPr>
          <w:rFonts w:ascii="Tahoma" w:hAnsi="Tahoma" w:cs="Tahoma"/>
          <w:szCs w:val="20"/>
        </w:rPr>
        <w:t>оказан</w:t>
      </w:r>
      <w:r w:rsidRPr="00EB0986">
        <w:rPr>
          <w:rFonts w:ascii="Tahoma" w:hAnsi="Tahoma" w:cs="Tahoma"/>
          <w:szCs w:val="20"/>
        </w:rPr>
        <w:t xml:space="preserve">ию </w:t>
      </w:r>
      <w:r w:rsidR="00667B12">
        <w:rPr>
          <w:rFonts w:ascii="Tahoma" w:hAnsi="Tahoma" w:cs="Tahoma"/>
          <w:szCs w:val="20"/>
        </w:rPr>
        <w:t>Услуг</w:t>
      </w:r>
      <w:r w:rsidRPr="00EB0986">
        <w:rPr>
          <w:rFonts w:ascii="Tahoma" w:hAnsi="Tahoma" w:cs="Tahoma"/>
          <w:szCs w:val="20"/>
        </w:rPr>
        <w:t xml:space="preserve"> является фиксированной и изменению не подлежит.</w:t>
      </w:r>
    </w:p>
    <w:p w14:paraId="01B06CD4" w14:textId="57776F43" w:rsidR="003A4321" w:rsidRPr="003A4321" w:rsidRDefault="003A4321" w:rsidP="00B54445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contextualSpacing w:val="0"/>
        <w:jc w:val="both"/>
        <w:rPr>
          <w:rFonts w:ascii="Tahoma" w:hAnsi="Tahoma" w:cs="Tahoma"/>
          <w:szCs w:val="20"/>
        </w:rPr>
      </w:pPr>
      <w:r w:rsidRPr="003A4321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Техническим за</w:t>
      </w:r>
      <w:r>
        <w:rPr>
          <w:rFonts w:ascii="Tahoma" w:hAnsi="Tahoma" w:cs="Tahoma"/>
          <w:szCs w:val="20"/>
        </w:rPr>
        <w:t>данием.</w:t>
      </w:r>
    </w:p>
    <w:p w14:paraId="7C758FDA" w14:textId="77777777" w:rsidR="000059D3" w:rsidRPr="00C70B32" w:rsidRDefault="000059D3" w:rsidP="00C70B32">
      <w:pPr>
        <w:pStyle w:val="30"/>
        <w:keepNext w:val="0"/>
        <w:keepLines w:val="0"/>
        <w:widowControl w:val="0"/>
        <w:numPr>
          <w:ilvl w:val="0"/>
          <w:numId w:val="5"/>
        </w:numPr>
        <w:spacing w:before="240" w:after="120" w:line="240" w:lineRule="auto"/>
        <w:ind w:left="0" w:firstLine="0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C70B32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расчетов</w:t>
      </w:r>
    </w:p>
    <w:p w14:paraId="451C96E8" w14:textId="21362E41" w:rsidR="00684119" w:rsidRPr="006E6A05" w:rsidRDefault="00684119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  <w:szCs w:val="24"/>
        </w:rPr>
      </w:pPr>
      <w:r w:rsidRPr="006E6A05">
        <w:rPr>
          <w:rFonts w:ascii="Tahoma" w:hAnsi="Tahoma" w:cs="Tahoma"/>
          <w:color w:val="000000" w:themeColor="text1"/>
          <w:szCs w:val="24"/>
        </w:rPr>
        <w:t xml:space="preserve">Расчет за оказанные </w:t>
      </w:r>
      <w:r w:rsidR="0053395F" w:rsidRPr="006E6A05">
        <w:rPr>
          <w:rFonts w:ascii="Tahoma" w:hAnsi="Tahoma" w:cs="Tahoma"/>
          <w:color w:val="000000" w:themeColor="text1"/>
          <w:szCs w:val="24"/>
        </w:rPr>
        <w:t>у</w:t>
      </w:r>
      <w:r w:rsidRPr="006E6A05">
        <w:rPr>
          <w:rFonts w:ascii="Tahoma" w:hAnsi="Tahoma" w:cs="Tahoma"/>
          <w:color w:val="000000" w:themeColor="text1"/>
          <w:szCs w:val="24"/>
        </w:rPr>
        <w:t>слуги производится в следующем порядке:</w:t>
      </w:r>
    </w:p>
    <w:p w14:paraId="33E2DED0" w14:textId="3699479C" w:rsidR="00CE239F" w:rsidRPr="00CE239F" w:rsidRDefault="00CE239F" w:rsidP="00B54445">
      <w:pPr>
        <w:tabs>
          <w:tab w:val="left" w:pos="709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CE239F">
        <w:rPr>
          <w:rFonts w:ascii="Tahoma" w:hAnsi="Tahoma" w:cs="Tahoma"/>
          <w:bCs/>
          <w:color w:val="000000"/>
          <w:szCs w:val="20"/>
        </w:rPr>
        <w:t>Расчет за фактически оказанные</w:t>
      </w:r>
      <w:r w:rsidR="0053395F">
        <w:rPr>
          <w:rFonts w:ascii="Tahoma" w:hAnsi="Tahoma" w:cs="Tahoma"/>
          <w:bCs/>
          <w:color w:val="000000"/>
          <w:szCs w:val="20"/>
        </w:rPr>
        <w:t xml:space="preserve"> по заявке</w:t>
      </w:r>
      <w:r w:rsidRPr="00CE239F">
        <w:rPr>
          <w:rFonts w:ascii="Tahoma" w:hAnsi="Tahoma" w:cs="Tahoma"/>
          <w:bCs/>
          <w:color w:val="000000"/>
          <w:szCs w:val="20"/>
        </w:rPr>
        <w:t xml:space="preserve"> Услуги производится </w:t>
      </w:r>
      <w:r w:rsidRPr="00CE239F">
        <w:rPr>
          <w:rFonts w:ascii="Tahoma" w:hAnsi="Tahoma" w:cs="Tahoma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</w:t>
      </w:r>
      <w:r w:rsidR="00723B34">
        <w:rPr>
          <w:rFonts w:ascii="Tahoma" w:hAnsi="Tahoma" w:cs="Tahoma"/>
        </w:rPr>
        <w:t>ния Исполнителем следующих документов</w:t>
      </w:r>
      <w:r w:rsidRPr="00CE239F">
        <w:rPr>
          <w:rFonts w:ascii="Tahoma" w:hAnsi="Tahoma" w:cs="Tahoma"/>
        </w:rPr>
        <w:t>:</w:t>
      </w:r>
      <w:r w:rsidRPr="00CE239F">
        <w:rPr>
          <w:rFonts w:ascii="Tahoma" w:eastAsia="Times New Roman" w:hAnsi="Tahoma" w:cs="Tahoma"/>
          <w:szCs w:val="20"/>
        </w:rPr>
        <w:t xml:space="preserve"> </w:t>
      </w:r>
    </w:p>
    <w:p w14:paraId="218AB12C" w14:textId="79A13745" w:rsidR="00CE239F" w:rsidRPr="004B5AB3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</w:t>
      </w:r>
      <w:r>
        <w:rPr>
          <w:rFonts w:ascii="Tahoma" w:eastAsia="Times New Roman" w:hAnsi="Tahoma" w:cs="Tahoma"/>
          <w:szCs w:val="20"/>
        </w:rPr>
        <w:t>счет</w:t>
      </w:r>
      <w:r w:rsidR="003326DF">
        <w:rPr>
          <w:rFonts w:ascii="Tahoma" w:eastAsia="Times New Roman" w:hAnsi="Tahoma" w:cs="Tahoma"/>
          <w:szCs w:val="20"/>
        </w:rPr>
        <w:t>а</w:t>
      </w:r>
      <w:r>
        <w:rPr>
          <w:rFonts w:ascii="Tahoma" w:eastAsia="Times New Roman" w:hAnsi="Tahoma" w:cs="Tahoma"/>
          <w:szCs w:val="20"/>
        </w:rPr>
        <w:t>;</w:t>
      </w:r>
    </w:p>
    <w:p w14:paraId="60BBB621" w14:textId="4B1B1C00" w:rsidR="00CE239F" w:rsidRPr="004B5AB3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б) </w:t>
      </w:r>
      <w:r>
        <w:rPr>
          <w:rFonts w:ascii="Tahoma" w:eastAsia="Times New Roman" w:hAnsi="Tahoma" w:cs="Tahoma"/>
          <w:szCs w:val="20"/>
        </w:rPr>
        <w:t>акт</w:t>
      </w:r>
      <w:r w:rsidR="003326DF">
        <w:rPr>
          <w:rFonts w:ascii="Tahoma" w:eastAsia="Times New Roman" w:hAnsi="Tahoma" w:cs="Tahoma"/>
          <w:szCs w:val="20"/>
        </w:rPr>
        <w:t>а</w:t>
      </w:r>
      <w:r w:rsidRPr="004B5AB3">
        <w:rPr>
          <w:rFonts w:ascii="Tahoma" w:eastAsia="Times New Roman" w:hAnsi="Tahoma" w:cs="Tahoma"/>
          <w:szCs w:val="20"/>
        </w:rPr>
        <w:t xml:space="preserve">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hAnsi="Tahoma" w:cs="Tahoma"/>
          <w:bCs/>
          <w:color w:val="000000" w:themeColor="text1"/>
          <w:szCs w:val="20"/>
        </w:rPr>
        <w:t>или УПД</w:t>
      </w:r>
      <w:r w:rsidR="003326DF">
        <w:rPr>
          <w:rFonts w:ascii="Tahoma" w:eastAsia="Times New Roman" w:hAnsi="Tahoma" w:cs="Tahoma"/>
          <w:szCs w:val="20"/>
        </w:rPr>
        <w:t>, подписанных</w:t>
      </w:r>
      <w:r w:rsidRPr="004B5AB3">
        <w:rPr>
          <w:rFonts w:ascii="Tahoma" w:eastAsia="Times New Roman" w:hAnsi="Tahoma" w:cs="Tahoma"/>
          <w:szCs w:val="20"/>
        </w:rPr>
        <w:t xml:space="preserve"> Сторонами</w:t>
      </w:r>
      <w:r>
        <w:rPr>
          <w:rFonts w:ascii="Tahoma" w:eastAsia="Times New Roman" w:hAnsi="Tahoma" w:cs="Tahoma"/>
          <w:szCs w:val="20"/>
        </w:rPr>
        <w:t>;</w:t>
      </w:r>
    </w:p>
    <w:p w14:paraId="1C470554" w14:textId="05BFD4A5" w:rsidR="00CE239F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</w:t>
      </w:r>
      <w:r w:rsidR="0083765A">
        <w:rPr>
          <w:rFonts w:ascii="Tahoma" w:eastAsia="Times New Roman" w:hAnsi="Tahoma" w:cs="Tahoma"/>
          <w:szCs w:val="20"/>
        </w:rPr>
        <w:t>счета-фактуры</w:t>
      </w:r>
      <w:r>
        <w:rPr>
          <w:rFonts w:ascii="Tahoma" w:eastAsia="Times New Roman" w:hAnsi="Tahoma" w:cs="Tahoma"/>
          <w:szCs w:val="20"/>
        </w:rPr>
        <w:t>,</w:t>
      </w:r>
    </w:p>
    <w:p w14:paraId="0762AE94" w14:textId="5CD4A631" w:rsidR="00CE239F" w:rsidRPr="00CE239F" w:rsidRDefault="00CE239F" w:rsidP="00B5444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г) </w:t>
      </w:r>
      <w:r w:rsidR="0083765A">
        <w:rPr>
          <w:rFonts w:ascii="Tahoma" w:hAnsi="Tahoma" w:cs="Tahoma"/>
          <w:color w:val="000000"/>
          <w:szCs w:val="20"/>
        </w:rPr>
        <w:t>заявки на доработку, подписанной</w:t>
      </w:r>
      <w:r w:rsidRPr="00CE239F">
        <w:rPr>
          <w:rFonts w:ascii="Tahoma" w:hAnsi="Tahoma" w:cs="Tahoma"/>
          <w:color w:val="000000"/>
          <w:szCs w:val="20"/>
        </w:rPr>
        <w:t xml:space="preserve"> Сторонами;</w:t>
      </w:r>
    </w:p>
    <w:p w14:paraId="6FD0228E" w14:textId="022B1805" w:rsidR="00CE239F" w:rsidRPr="00CE239F" w:rsidRDefault="00CE239F" w:rsidP="00B5444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д) </w:t>
      </w:r>
      <w:r w:rsidRPr="00CE239F">
        <w:rPr>
          <w:rFonts w:ascii="Tahoma" w:hAnsi="Tahoma" w:cs="Tahoma"/>
          <w:color w:val="000000"/>
          <w:szCs w:val="20"/>
        </w:rPr>
        <w:t xml:space="preserve">протокола оказанных услуг по Заявке на доработку, подписанного Сторонами. </w:t>
      </w:r>
    </w:p>
    <w:p w14:paraId="6A9F96A2" w14:textId="77777777" w:rsidR="00CE239F" w:rsidRPr="004B5AB3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14:paraId="6BA42C39" w14:textId="77777777" w:rsidR="00CE239F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 или иными способами</w:t>
      </w:r>
      <w:r>
        <w:rPr>
          <w:rFonts w:ascii="Tahoma" w:eastAsia="Times New Roman" w:hAnsi="Tahoma" w:cs="Tahoma"/>
          <w:szCs w:val="20"/>
        </w:rPr>
        <w:t>,</w:t>
      </w:r>
      <w:r w:rsidRPr="004B5AB3">
        <w:rPr>
          <w:rFonts w:ascii="Tahoma" w:eastAsia="Times New Roman" w:hAnsi="Tahoma" w:cs="Tahoma"/>
          <w:szCs w:val="20"/>
        </w:rPr>
        <w:t xml:space="preserve"> не противоречащими законодательству РФ</w:t>
      </w:r>
      <w:r>
        <w:rPr>
          <w:rFonts w:ascii="Tahoma" w:eastAsia="Times New Roman" w:hAnsi="Tahoma" w:cs="Tahoma"/>
          <w:szCs w:val="20"/>
        </w:rPr>
        <w:t>.</w:t>
      </w:r>
    </w:p>
    <w:p w14:paraId="14417634" w14:textId="77777777" w:rsidR="00CE239F" w:rsidRPr="00135186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14:paraId="096D1B0D" w14:textId="6E59F1B8" w:rsidR="006E6A05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color w:val="000000" w:themeColor="text1"/>
        </w:rPr>
      </w:pPr>
      <w:r w:rsidRPr="00191101">
        <w:rPr>
          <w:rFonts w:ascii="Tahoma" w:hAnsi="Tahoma" w:cs="Tahoma"/>
          <w:bCs/>
          <w:color w:val="000000"/>
          <w:szCs w:val="20"/>
        </w:rPr>
        <w:lastRenderedPageBreak/>
        <w:t>В случае заключения Договора с СМСП</w:t>
      </w:r>
      <w:r>
        <w:rPr>
          <w:rFonts w:ascii="Tahoma" w:eastAsia="Times New Roman" w:hAnsi="Tahoma" w:cs="Tahoma"/>
          <w:b/>
          <w:color w:val="FF0000"/>
          <w:szCs w:val="20"/>
        </w:rPr>
        <w:t xml:space="preserve"> </w:t>
      </w: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>
        <w:rPr>
          <w:rFonts w:ascii="Tahoma" w:hAnsi="Tahoma" w:cs="Tahoma"/>
          <w:color w:val="000000" w:themeColor="text1"/>
        </w:rPr>
        <w:t>в течение 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оказанных Услуг</w:t>
      </w:r>
      <w:r w:rsidR="00414B4D">
        <w:rPr>
          <w:rFonts w:ascii="Tahoma" w:hAnsi="Tahoma" w:cs="Tahoma"/>
          <w:color w:val="000000" w:themeColor="text1"/>
        </w:rPr>
        <w:t>/УПД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</w:t>
      </w:r>
      <w:r>
        <w:rPr>
          <w:rFonts w:ascii="Tahoma" w:hAnsi="Tahoma" w:cs="Tahoma"/>
          <w:color w:val="000000" w:themeColor="text1"/>
        </w:rPr>
        <w:t>.</w:t>
      </w:r>
    </w:p>
    <w:p w14:paraId="39B38097" w14:textId="4CA233E7" w:rsidR="006E6A05" w:rsidRPr="006E6A05" w:rsidRDefault="006E6A05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14:paraId="3390326F" w14:textId="77777777" w:rsidR="009F2E91" w:rsidRPr="009F2E91" w:rsidRDefault="009F2E91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  <w:szCs w:val="24"/>
        </w:rPr>
      </w:pPr>
      <w:r w:rsidRPr="004B5AB3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</w:p>
    <w:p w14:paraId="36AA7D32" w14:textId="77777777" w:rsidR="00B94839" w:rsidRPr="009D6B68" w:rsidRDefault="00B94839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0C04C7D1" w14:textId="77777777" w:rsidR="00B01CC6" w:rsidRPr="004B5AB3" w:rsidRDefault="00B01CC6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AB43C" w14:textId="3A3B43E5" w:rsidR="002A480B" w:rsidRPr="00F31319" w:rsidRDefault="002A480B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  <w:szCs w:val="24"/>
        </w:rPr>
      </w:pPr>
      <w:r w:rsidRPr="00F31319">
        <w:rPr>
          <w:rFonts w:ascii="Tahoma" w:hAnsi="Tahoma" w:cs="Tahoma"/>
          <w:color w:val="000000" w:themeColor="text1"/>
          <w:szCs w:val="24"/>
        </w:rPr>
        <w:t>В каждом из следующих случаев</w:t>
      </w:r>
      <w:r w:rsidR="00AA671B" w:rsidRPr="00F31319">
        <w:rPr>
          <w:rFonts w:ascii="Tahoma" w:hAnsi="Tahoma" w:cs="Tahoma"/>
          <w:color w:val="000000" w:themeColor="text1"/>
          <w:szCs w:val="24"/>
        </w:rPr>
        <w:t>, если Исполнитель не относится к СМСП</w:t>
      </w:r>
      <w:r w:rsidRPr="00F31319">
        <w:rPr>
          <w:rFonts w:ascii="Tahoma" w:hAnsi="Tahoma" w:cs="Tahoma"/>
          <w:color w:val="000000" w:themeColor="text1"/>
          <w:szCs w:val="24"/>
        </w:rPr>
        <w:t>:</w:t>
      </w:r>
    </w:p>
    <w:p w14:paraId="2261460E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08C93C10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уполномоченных организаций;</w:t>
      </w:r>
    </w:p>
    <w:p w14:paraId="2B11F566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6B001DBF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>в случае обнаружения или заявления на результат оказанных Услуг прав третьих лиц;</w:t>
      </w:r>
    </w:p>
    <w:p w14:paraId="7E822477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 xml:space="preserve">в иных случаях, предусмотренных Договором и иными нормативными актами, </w:t>
      </w:r>
    </w:p>
    <w:p w14:paraId="61BDE1A3" w14:textId="77777777" w:rsidR="002A480B" w:rsidRDefault="002A480B" w:rsidP="00BF1A51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Заказчик вправе по своему усмотрению приостановить исполнение своих обязательств по оплате Услуг </w:t>
      </w:r>
      <w:r w:rsidR="001422B0">
        <w:rPr>
          <w:rFonts w:ascii="Tahoma" w:hAnsi="Tahoma" w:cs="Tahoma"/>
          <w:szCs w:val="20"/>
        </w:rPr>
        <w:t xml:space="preserve">по соответствующей заявке </w:t>
      </w:r>
      <w:r>
        <w:rPr>
          <w:rFonts w:ascii="Tahoma" w:hAnsi="Tahoma" w:cs="Tahoma"/>
          <w:szCs w:val="20"/>
        </w:rPr>
        <w:t>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465B2995" w14:textId="77777777" w:rsidR="00D23D1C" w:rsidRPr="004B5AB3" w:rsidRDefault="00D23D1C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32571717" w14:textId="7EDF4139" w:rsidR="00D23D1C" w:rsidRPr="004B5AB3" w:rsidRDefault="00D23D1C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</w:t>
      </w:r>
      <w:r w:rsidR="00D930F5">
        <w:rPr>
          <w:rFonts w:ascii="Tahoma" w:eastAsia="Times New Roman" w:hAnsi="Tahoma" w:cs="Tahoma"/>
          <w:szCs w:val="20"/>
        </w:rPr>
        <w:t>нитель обязуется в течение 15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21D9EA7" w14:textId="77777777" w:rsidR="00D23D1C" w:rsidRPr="004B5AB3" w:rsidRDefault="00D23D1C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555C4994" w14:textId="77777777" w:rsidR="00D23D1C" w:rsidRPr="004B5AB3" w:rsidRDefault="00D23D1C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507F9598" w14:textId="77777777" w:rsidR="00D23D1C" w:rsidRPr="004B5AB3" w:rsidRDefault="00D23D1C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499AD876" w14:textId="77777777" w:rsidR="00D23D1C" w:rsidRPr="004B5AB3" w:rsidRDefault="00D23D1C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46F0474" w14:textId="77777777" w:rsidR="00D23D1C" w:rsidRPr="004B5AB3" w:rsidRDefault="00D23D1C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420AAAF6" w14:textId="77777777" w:rsidR="00D23D1C" w:rsidRPr="004B5AB3" w:rsidRDefault="00D23D1C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14:paraId="2E4D6A86" w14:textId="77777777" w:rsidR="00D23D1C" w:rsidRPr="00E64A1F" w:rsidRDefault="00D23D1C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5CB3F3BB" w14:textId="0FB17531" w:rsidR="00A40971" w:rsidRPr="003A4321" w:rsidRDefault="00D23D1C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06D65C83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14:paraId="68A7C170" w14:textId="5402C002" w:rsidR="005B0E42" w:rsidRPr="005B0E42" w:rsidRDefault="000059D3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1" w:name="_Ref97360440"/>
      <w:r w:rsidRPr="004B5AB3">
        <w:rPr>
          <w:rFonts w:ascii="Tahoma" w:hAnsi="Tahoma" w:cs="Tahoma"/>
          <w:szCs w:val="20"/>
        </w:rPr>
        <w:t>Сроки оказания Услуг:</w:t>
      </w:r>
      <w:bookmarkEnd w:id="1"/>
    </w:p>
    <w:p w14:paraId="73BAF96B" w14:textId="703033F4" w:rsidR="0098608F" w:rsidRPr="00CA2898" w:rsidRDefault="00CA2898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 xml:space="preserve">Общий срок оказания Услуг с даты подписания договора </w:t>
      </w:r>
      <w:r w:rsidR="000B4A1B">
        <w:rPr>
          <w:rFonts w:ascii="Tahoma" w:hAnsi="Tahoma" w:cs="Tahoma"/>
          <w:szCs w:val="20"/>
        </w:rPr>
        <w:t xml:space="preserve">Сторонами </w:t>
      </w:r>
      <w:r>
        <w:rPr>
          <w:rFonts w:ascii="Tahoma" w:hAnsi="Tahoma" w:cs="Tahoma"/>
          <w:szCs w:val="20"/>
        </w:rPr>
        <w:t>по «31» декабря 2023г.</w:t>
      </w:r>
    </w:p>
    <w:p w14:paraId="66FF7C46" w14:textId="76C0C465" w:rsidR="005B0E42" w:rsidRPr="000C4C12" w:rsidRDefault="000B4A1B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Сроки оказания У</w:t>
      </w:r>
      <w:r w:rsidR="0098608F" w:rsidRPr="000C4C12">
        <w:rPr>
          <w:rFonts w:ascii="Tahoma" w:eastAsia="Times New Roman" w:hAnsi="Tahoma" w:cs="Tahoma"/>
          <w:szCs w:val="20"/>
        </w:rPr>
        <w:t>слуг по заявкам</w:t>
      </w:r>
      <w:r w:rsidR="00672437">
        <w:rPr>
          <w:rFonts w:ascii="Tahoma" w:eastAsia="Times New Roman" w:hAnsi="Tahoma" w:cs="Tahoma"/>
          <w:szCs w:val="20"/>
        </w:rPr>
        <w:t>,</w:t>
      </w:r>
      <w:r w:rsidR="00672437" w:rsidRPr="00672437">
        <w:rPr>
          <w:rFonts w:ascii="Tahoma" w:hAnsi="Tahoma" w:cs="Tahoma"/>
          <w:szCs w:val="20"/>
        </w:rPr>
        <w:t xml:space="preserve"> </w:t>
      </w:r>
      <w:r w:rsidR="00672437" w:rsidRPr="00672437">
        <w:rPr>
          <w:rFonts w:ascii="Tahoma" w:eastAsia="Times New Roman" w:hAnsi="Tahoma" w:cs="Tahoma"/>
          <w:szCs w:val="20"/>
        </w:rPr>
        <w:t>оформляемы</w:t>
      </w:r>
      <w:r w:rsidR="00672437">
        <w:rPr>
          <w:rFonts w:ascii="Tahoma" w:eastAsia="Times New Roman" w:hAnsi="Tahoma" w:cs="Tahoma"/>
          <w:szCs w:val="20"/>
        </w:rPr>
        <w:t>м</w:t>
      </w:r>
      <w:r w:rsidR="00672437" w:rsidRPr="00672437">
        <w:rPr>
          <w:rFonts w:ascii="Tahoma" w:eastAsia="Times New Roman" w:hAnsi="Tahoma" w:cs="Tahoma"/>
          <w:szCs w:val="20"/>
        </w:rPr>
        <w:t xml:space="preserve"> по форм</w:t>
      </w:r>
      <w:r>
        <w:rPr>
          <w:rFonts w:ascii="Tahoma" w:eastAsia="Times New Roman" w:hAnsi="Tahoma" w:cs="Tahoma"/>
          <w:szCs w:val="20"/>
        </w:rPr>
        <w:t>ам</w:t>
      </w:r>
      <w:r w:rsidR="00672437" w:rsidRPr="00672437">
        <w:rPr>
          <w:rFonts w:ascii="Tahoma" w:eastAsia="Times New Roman" w:hAnsi="Tahoma" w:cs="Tahoma"/>
          <w:szCs w:val="20"/>
        </w:rPr>
        <w:t xml:space="preserve"> Приложения №1 к Техническому заданию</w:t>
      </w:r>
      <w:r w:rsidR="00CA2898">
        <w:rPr>
          <w:rFonts w:ascii="Tahoma" w:eastAsia="Times New Roman" w:hAnsi="Tahoma" w:cs="Tahoma"/>
          <w:szCs w:val="20"/>
        </w:rPr>
        <w:t>:</w:t>
      </w:r>
    </w:p>
    <w:p w14:paraId="724F73C0" w14:textId="57323A47" w:rsidR="0098608F" w:rsidRPr="008E6CF9" w:rsidRDefault="000B4A1B" w:rsidP="00B54445">
      <w:pPr>
        <w:shd w:val="clear" w:color="auto" w:fill="FFFFFF"/>
        <w:tabs>
          <w:tab w:val="left" w:pos="709"/>
        </w:tabs>
        <w:spacing w:after="0"/>
        <w:jc w:val="both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Начало</w:t>
      </w:r>
      <w:r w:rsidR="0098608F" w:rsidRPr="008E6CF9">
        <w:rPr>
          <w:rFonts w:ascii="Tahoma" w:hAnsi="Tahoma" w:cs="Tahoma"/>
          <w:bCs/>
          <w:szCs w:val="20"/>
        </w:rPr>
        <w:t>: с даты подписания заявки Сторонами.</w:t>
      </w:r>
    </w:p>
    <w:p w14:paraId="6D188349" w14:textId="5FB7572E" w:rsidR="0098608F" w:rsidRPr="008E6CF9" w:rsidRDefault="000B4A1B" w:rsidP="00B54445">
      <w:pPr>
        <w:shd w:val="clear" w:color="auto" w:fill="FFFFFF"/>
        <w:tabs>
          <w:tab w:val="left" w:pos="709"/>
        </w:tabs>
        <w:spacing w:after="0"/>
        <w:jc w:val="both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Окончание</w:t>
      </w:r>
      <w:r w:rsidR="0098608F" w:rsidRPr="008E6CF9">
        <w:rPr>
          <w:rFonts w:ascii="Tahoma" w:hAnsi="Tahoma" w:cs="Tahoma"/>
          <w:bCs/>
          <w:szCs w:val="20"/>
        </w:rPr>
        <w:t xml:space="preserve">: </w:t>
      </w:r>
      <w:r w:rsidR="000D453A">
        <w:rPr>
          <w:rFonts w:ascii="Tahoma" w:hAnsi="Tahoma" w:cs="Tahoma"/>
          <w:bCs/>
          <w:szCs w:val="20"/>
        </w:rPr>
        <w:t xml:space="preserve">дата, </w:t>
      </w:r>
      <w:r w:rsidR="0098608F" w:rsidRPr="008E6CF9">
        <w:rPr>
          <w:rFonts w:ascii="Tahoma" w:hAnsi="Tahoma" w:cs="Tahoma"/>
          <w:bCs/>
          <w:szCs w:val="20"/>
        </w:rPr>
        <w:t>указ</w:t>
      </w:r>
      <w:r w:rsidR="000D453A">
        <w:rPr>
          <w:rFonts w:ascii="Tahoma" w:hAnsi="Tahoma" w:cs="Tahoma"/>
          <w:bCs/>
          <w:szCs w:val="20"/>
        </w:rPr>
        <w:t>анная</w:t>
      </w:r>
      <w:r w:rsidR="0098608F" w:rsidRPr="008E6CF9">
        <w:rPr>
          <w:rFonts w:ascii="Tahoma" w:hAnsi="Tahoma" w:cs="Tahoma"/>
          <w:bCs/>
          <w:szCs w:val="20"/>
        </w:rPr>
        <w:t xml:space="preserve"> в заявке.</w:t>
      </w:r>
    </w:p>
    <w:p w14:paraId="60716F25" w14:textId="77777777" w:rsidR="00433B9E" w:rsidRDefault="000059D3" w:rsidP="00B54445">
      <w:pPr>
        <w:widowControl w:val="0"/>
        <w:numPr>
          <w:ilvl w:val="1"/>
          <w:numId w:val="24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0C4C12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указанными в п</w:t>
      </w:r>
      <w:r w:rsidR="000C4C12">
        <w:rPr>
          <w:rFonts w:ascii="Tahoma" w:hAnsi="Tahoma" w:cs="Tahoma"/>
          <w:szCs w:val="20"/>
        </w:rPr>
        <w:t>.</w:t>
      </w:r>
      <w:r w:rsidR="000C4C12">
        <w:rPr>
          <w:rFonts w:ascii="Tahoma" w:hAnsi="Tahoma" w:cs="Tahoma"/>
          <w:szCs w:val="20"/>
        </w:rPr>
        <w:fldChar w:fldCharType="begin"/>
      </w:r>
      <w:r w:rsidR="000C4C12">
        <w:rPr>
          <w:rFonts w:ascii="Tahoma" w:hAnsi="Tahoma" w:cs="Tahoma"/>
          <w:szCs w:val="20"/>
        </w:rPr>
        <w:instrText xml:space="preserve"> REF _Ref97360440 \r \h </w:instrText>
      </w:r>
      <w:r w:rsidR="000C4C12">
        <w:rPr>
          <w:rFonts w:ascii="Tahoma" w:hAnsi="Tahoma" w:cs="Tahoma"/>
          <w:szCs w:val="20"/>
        </w:rPr>
      </w:r>
      <w:r w:rsidR="000C4C12">
        <w:rPr>
          <w:rFonts w:ascii="Tahoma" w:hAnsi="Tahoma" w:cs="Tahoma"/>
          <w:szCs w:val="20"/>
        </w:rPr>
        <w:fldChar w:fldCharType="separate"/>
      </w:r>
      <w:r w:rsidR="000C4C12">
        <w:rPr>
          <w:rFonts w:ascii="Tahoma" w:hAnsi="Tahoma" w:cs="Tahoma"/>
          <w:szCs w:val="20"/>
        </w:rPr>
        <w:t>4.1</w:t>
      </w:r>
      <w:r w:rsidR="000C4C12">
        <w:rPr>
          <w:rFonts w:ascii="Tahoma" w:hAnsi="Tahoma" w:cs="Tahoma"/>
          <w:szCs w:val="20"/>
        </w:rPr>
        <w:fldChar w:fldCharType="end"/>
      </w:r>
      <w:r w:rsidR="008E6CF9"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настоящего Договора.</w:t>
      </w:r>
      <w:r w:rsidR="0010154E">
        <w:rPr>
          <w:rFonts w:ascii="Tahoma" w:hAnsi="Tahoma" w:cs="Tahoma"/>
          <w:szCs w:val="20"/>
        </w:rPr>
        <w:t xml:space="preserve"> С учетом этого, срок направления Заказчиком последней заявки в рамках настоящего договора – не позднее </w:t>
      </w:r>
      <w:r w:rsidR="000B3576">
        <w:rPr>
          <w:rFonts w:ascii="Tahoma" w:hAnsi="Tahoma" w:cs="Tahoma"/>
          <w:szCs w:val="20"/>
        </w:rPr>
        <w:t>10</w:t>
      </w:r>
      <w:r w:rsidR="0010154E">
        <w:rPr>
          <w:rFonts w:ascii="Tahoma" w:hAnsi="Tahoma" w:cs="Tahoma"/>
          <w:szCs w:val="20"/>
        </w:rPr>
        <w:t xml:space="preserve"> </w:t>
      </w:r>
      <w:r w:rsidR="000C4C12">
        <w:rPr>
          <w:rFonts w:ascii="Tahoma" w:hAnsi="Tahoma" w:cs="Tahoma"/>
          <w:szCs w:val="20"/>
        </w:rPr>
        <w:t xml:space="preserve">(десяти) </w:t>
      </w:r>
      <w:r w:rsidR="0010154E">
        <w:rPr>
          <w:rFonts w:ascii="Tahoma" w:hAnsi="Tahoma" w:cs="Tahoma"/>
          <w:szCs w:val="20"/>
        </w:rPr>
        <w:t>дней до окончания срока, указанного в п.</w:t>
      </w:r>
      <w:r w:rsidR="000C4C12">
        <w:rPr>
          <w:rFonts w:ascii="Tahoma" w:hAnsi="Tahoma" w:cs="Tahoma"/>
          <w:szCs w:val="20"/>
        </w:rPr>
        <w:fldChar w:fldCharType="begin"/>
      </w:r>
      <w:r w:rsidR="000C4C12">
        <w:rPr>
          <w:rFonts w:ascii="Tahoma" w:hAnsi="Tahoma" w:cs="Tahoma"/>
          <w:szCs w:val="20"/>
        </w:rPr>
        <w:instrText xml:space="preserve"> REF _Ref97360380 \r \h </w:instrText>
      </w:r>
      <w:r w:rsidR="000C4C12">
        <w:rPr>
          <w:rFonts w:ascii="Tahoma" w:hAnsi="Tahoma" w:cs="Tahoma"/>
          <w:szCs w:val="20"/>
        </w:rPr>
      </w:r>
      <w:r w:rsidR="000C4C12">
        <w:rPr>
          <w:rFonts w:ascii="Tahoma" w:hAnsi="Tahoma" w:cs="Tahoma"/>
          <w:szCs w:val="20"/>
        </w:rPr>
        <w:fldChar w:fldCharType="separate"/>
      </w:r>
      <w:r w:rsidR="000C4C12">
        <w:rPr>
          <w:rFonts w:ascii="Tahoma" w:hAnsi="Tahoma" w:cs="Tahoma"/>
          <w:szCs w:val="20"/>
        </w:rPr>
        <w:t>4.1.1</w:t>
      </w:r>
      <w:r w:rsidR="000C4C12">
        <w:rPr>
          <w:rFonts w:ascii="Tahoma" w:hAnsi="Tahoma" w:cs="Tahoma"/>
          <w:szCs w:val="20"/>
        </w:rPr>
        <w:fldChar w:fldCharType="end"/>
      </w:r>
      <w:r w:rsidR="008E6CF9">
        <w:rPr>
          <w:rFonts w:ascii="Tahoma" w:hAnsi="Tahoma" w:cs="Tahoma"/>
          <w:szCs w:val="20"/>
        </w:rPr>
        <w:t>.</w:t>
      </w:r>
      <w:r w:rsidR="0010154E">
        <w:rPr>
          <w:rFonts w:ascii="Tahoma" w:hAnsi="Tahoma" w:cs="Tahoma"/>
          <w:szCs w:val="20"/>
        </w:rPr>
        <w:t xml:space="preserve"> как срок окончания оказания услуг.</w:t>
      </w:r>
    </w:p>
    <w:p w14:paraId="66994989" w14:textId="77777777" w:rsidR="000B4A1B" w:rsidRDefault="003A76E1" w:rsidP="00B54445">
      <w:pPr>
        <w:widowControl w:val="0"/>
        <w:numPr>
          <w:ilvl w:val="1"/>
          <w:numId w:val="24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A76E1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приостановить оказание Услуг до по</w:t>
      </w:r>
      <w:r w:rsidR="000B4A1B">
        <w:rPr>
          <w:rFonts w:ascii="Tahoma" w:hAnsi="Tahoma" w:cs="Tahoma"/>
          <w:szCs w:val="20"/>
        </w:rPr>
        <w:t xml:space="preserve">лучения от Заказчика указаний. </w:t>
      </w:r>
    </w:p>
    <w:p w14:paraId="75FDE5DC" w14:textId="5465F5F3" w:rsidR="000059D3" w:rsidRPr="000B4A1B" w:rsidRDefault="000059D3" w:rsidP="00B54445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4A1B">
        <w:rPr>
          <w:rFonts w:ascii="Tahoma" w:hAnsi="Tahoma" w:cs="Tahoma"/>
          <w:szCs w:val="20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286811C0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3B7DAAB9" w14:textId="77777777" w:rsidR="000059D3" w:rsidRPr="00370D8D" w:rsidRDefault="000059D3" w:rsidP="00B54445">
      <w:pPr>
        <w:widowControl w:val="0"/>
        <w:numPr>
          <w:ilvl w:val="1"/>
          <w:numId w:val="24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C4C12">
        <w:rPr>
          <w:rFonts w:ascii="Tahoma" w:hAnsi="Tahoma" w:cs="Tahoma"/>
          <w:b/>
          <w:szCs w:val="20"/>
        </w:rPr>
        <w:t xml:space="preserve">Порядок оказания Услуг </w:t>
      </w:r>
      <w:r w:rsidR="00051160">
        <w:rPr>
          <w:rFonts w:ascii="Tahoma" w:hAnsi="Tahoma" w:cs="Tahoma"/>
          <w:szCs w:val="20"/>
        </w:rPr>
        <w:t>установлен в Техническом задании (Приложение №1 к Договору).</w:t>
      </w:r>
    </w:p>
    <w:p w14:paraId="7B261FE8" w14:textId="77777777" w:rsidR="00370D8D" w:rsidRPr="00F806BF" w:rsidRDefault="00370D8D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  <w:tab w:val="left" w:pos="127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00A2F248" w14:textId="77777777" w:rsidR="00370D8D" w:rsidRPr="008212C4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06357652" w14:textId="77777777" w:rsidR="00370D8D" w:rsidRPr="008212C4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4C08EA2D" w14:textId="77777777" w:rsidR="00370D8D" w:rsidRPr="008212C4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0D0CA324" w14:textId="77777777" w:rsidR="00370D8D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4EFDD6CC" w14:textId="3C1F2DBD" w:rsidR="00370D8D" w:rsidRPr="000C4C12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14:paraId="5F0B48FB" w14:textId="77777777" w:rsidR="000059D3" w:rsidRPr="000C4C12" w:rsidRDefault="000059D3" w:rsidP="00B54445">
      <w:pPr>
        <w:widowControl w:val="0"/>
        <w:numPr>
          <w:ilvl w:val="1"/>
          <w:numId w:val="24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C4C12">
        <w:rPr>
          <w:rFonts w:ascii="Tahoma" w:hAnsi="Tahoma" w:cs="Tahoma"/>
          <w:b/>
          <w:szCs w:val="20"/>
        </w:rPr>
        <w:t>Приемка оказанных Услуг</w:t>
      </w:r>
    </w:p>
    <w:p w14:paraId="4EFBB3DA" w14:textId="64418D5D" w:rsidR="00B26D49" w:rsidRDefault="001D734C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bookmarkStart w:id="2" w:name="_Ref97360586"/>
      <w:r w:rsidRPr="000C4C12">
        <w:rPr>
          <w:rFonts w:ascii="Tahoma" w:eastAsia="Times New Roman" w:hAnsi="Tahoma" w:cs="Tahoma"/>
          <w:szCs w:val="20"/>
        </w:rPr>
        <w:t xml:space="preserve">По факту </w:t>
      </w:r>
      <w:r w:rsidR="00A469FC">
        <w:rPr>
          <w:rFonts w:ascii="Tahoma" w:eastAsia="Times New Roman" w:hAnsi="Tahoma" w:cs="Tahoma"/>
          <w:szCs w:val="20"/>
        </w:rPr>
        <w:t xml:space="preserve">завершения </w:t>
      </w:r>
      <w:r w:rsidRPr="000C4C12">
        <w:rPr>
          <w:rFonts w:ascii="Tahoma" w:eastAsia="Times New Roman" w:hAnsi="Tahoma" w:cs="Tahoma"/>
          <w:szCs w:val="20"/>
        </w:rPr>
        <w:t>оказан</w:t>
      </w:r>
      <w:r w:rsidR="00A469FC">
        <w:rPr>
          <w:rFonts w:ascii="Tahoma" w:eastAsia="Times New Roman" w:hAnsi="Tahoma" w:cs="Tahoma"/>
          <w:szCs w:val="20"/>
        </w:rPr>
        <w:t>ия</w:t>
      </w:r>
      <w:r w:rsidRPr="000C4C12">
        <w:rPr>
          <w:rFonts w:ascii="Tahoma" w:eastAsia="Times New Roman" w:hAnsi="Tahoma" w:cs="Tahoma"/>
          <w:szCs w:val="20"/>
        </w:rPr>
        <w:t xml:space="preserve"> услуг</w:t>
      </w:r>
      <w:r w:rsidR="000D4BE5">
        <w:rPr>
          <w:rFonts w:ascii="Tahoma" w:eastAsia="Times New Roman" w:hAnsi="Tahoma" w:cs="Tahoma"/>
          <w:szCs w:val="20"/>
        </w:rPr>
        <w:t xml:space="preserve"> по заявке</w:t>
      </w:r>
      <w:r w:rsidRPr="000C4C12">
        <w:rPr>
          <w:rFonts w:ascii="Tahoma" w:eastAsia="Times New Roman" w:hAnsi="Tahoma" w:cs="Tahoma"/>
          <w:szCs w:val="20"/>
        </w:rPr>
        <w:t xml:space="preserve"> </w:t>
      </w:r>
      <w:r w:rsidR="008E6CF9">
        <w:rPr>
          <w:rFonts w:ascii="Tahoma" w:eastAsia="Times New Roman" w:hAnsi="Tahoma" w:cs="Tahoma"/>
          <w:szCs w:val="20"/>
        </w:rPr>
        <w:t>И</w:t>
      </w:r>
      <w:r w:rsidR="000059D3" w:rsidRPr="000C4C12">
        <w:rPr>
          <w:rFonts w:ascii="Tahoma" w:eastAsia="Times New Roman" w:hAnsi="Tahoma" w:cs="Tahoma"/>
          <w:szCs w:val="20"/>
        </w:rPr>
        <w:t>сполнитель обязан уведомить Заказчика о готовности к сдаче оказанных Услуг</w:t>
      </w:r>
      <w:r w:rsidR="00E72FBC" w:rsidRPr="000C4C12">
        <w:rPr>
          <w:rFonts w:ascii="Tahoma" w:eastAsia="Times New Roman" w:hAnsi="Tahoma" w:cs="Tahoma"/>
          <w:szCs w:val="20"/>
        </w:rPr>
        <w:t xml:space="preserve"> посредством электронных средств связи</w:t>
      </w:r>
      <w:r w:rsidR="00C56A73">
        <w:rPr>
          <w:rFonts w:ascii="Tahoma" w:eastAsia="Times New Roman" w:hAnsi="Tahoma" w:cs="Tahoma"/>
          <w:szCs w:val="20"/>
        </w:rPr>
        <w:t>. Фактом завершения оказанных услуг является выполнение каждой заявки на доработку</w:t>
      </w:r>
      <w:r w:rsidR="00105D18">
        <w:rPr>
          <w:rFonts w:ascii="Tahoma" w:eastAsia="Times New Roman" w:hAnsi="Tahoma" w:cs="Tahoma"/>
          <w:szCs w:val="20"/>
        </w:rPr>
        <w:t xml:space="preserve"> (Приложение №1 к Техническому заданию)</w:t>
      </w:r>
      <w:r w:rsidR="007F659D">
        <w:rPr>
          <w:rFonts w:ascii="Tahoma" w:eastAsia="Times New Roman" w:hAnsi="Tahoma" w:cs="Tahoma"/>
          <w:szCs w:val="20"/>
        </w:rPr>
        <w:t>.</w:t>
      </w:r>
    </w:p>
    <w:bookmarkEnd w:id="2"/>
    <w:p w14:paraId="292F96E7" w14:textId="41D9021A" w:rsidR="000059D3" w:rsidRPr="000C4C12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4C12">
        <w:rPr>
          <w:rFonts w:ascii="Tahoma" w:eastAsia="Times New Roman" w:hAnsi="Tahoma" w:cs="Tahoma"/>
          <w:szCs w:val="20"/>
        </w:rPr>
        <w:t>Приемка оказанных Услуг</w:t>
      </w:r>
      <w:r w:rsidR="000D4BE5">
        <w:rPr>
          <w:rFonts w:ascii="Tahoma" w:eastAsia="Times New Roman" w:hAnsi="Tahoma" w:cs="Tahoma"/>
          <w:szCs w:val="20"/>
        </w:rPr>
        <w:t xml:space="preserve"> по заявке</w:t>
      </w:r>
      <w:r w:rsidRPr="000C4C12">
        <w:rPr>
          <w:rFonts w:ascii="Tahoma" w:eastAsia="Times New Roman" w:hAnsi="Tahoma" w:cs="Tahoma"/>
          <w:szCs w:val="20"/>
        </w:rPr>
        <w:t xml:space="preserve"> осуществляется после исполнения Сторонами обязательств, предусмотренных настоящим Договором, в соответствии с условиями Договора после уведомления Исполнителем Заказчика в соответствии с п.</w:t>
      </w:r>
      <w:r w:rsidR="000C4C12">
        <w:rPr>
          <w:rFonts w:ascii="Tahoma" w:eastAsia="Times New Roman" w:hAnsi="Tahoma" w:cs="Tahoma"/>
          <w:szCs w:val="20"/>
        </w:rPr>
        <w:fldChar w:fldCharType="begin"/>
      </w:r>
      <w:r w:rsidR="000C4C12">
        <w:rPr>
          <w:rFonts w:ascii="Tahoma" w:eastAsia="Times New Roman" w:hAnsi="Tahoma" w:cs="Tahoma"/>
          <w:szCs w:val="20"/>
        </w:rPr>
        <w:instrText xml:space="preserve"> REF _Ref97360586 \r \h </w:instrText>
      </w:r>
      <w:r w:rsidR="000C4C12">
        <w:rPr>
          <w:rFonts w:ascii="Tahoma" w:eastAsia="Times New Roman" w:hAnsi="Tahoma" w:cs="Tahoma"/>
          <w:szCs w:val="20"/>
        </w:rPr>
      </w:r>
      <w:r w:rsidR="000C4C12">
        <w:rPr>
          <w:rFonts w:ascii="Tahoma" w:eastAsia="Times New Roman" w:hAnsi="Tahoma" w:cs="Tahoma"/>
          <w:szCs w:val="20"/>
        </w:rPr>
        <w:fldChar w:fldCharType="separate"/>
      </w:r>
      <w:r w:rsidR="000C4C12">
        <w:rPr>
          <w:rFonts w:ascii="Tahoma" w:eastAsia="Times New Roman" w:hAnsi="Tahoma" w:cs="Tahoma"/>
          <w:szCs w:val="20"/>
        </w:rPr>
        <w:t>5.2.1</w:t>
      </w:r>
      <w:r w:rsidR="000C4C12">
        <w:rPr>
          <w:rFonts w:ascii="Tahoma" w:eastAsia="Times New Roman" w:hAnsi="Tahoma" w:cs="Tahoma"/>
          <w:szCs w:val="20"/>
        </w:rPr>
        <w:fldChar w:fldCharType="end"/>
      </w:r>
      <w:r w:rsidRPr="000C4C12">
        <w:rPr>
          <w:rFonts w:ascii="Tahoma" w:eastAsia="Times New Roman" w:hAnsi="Tahoma" w:cs="Tahoma"/>
          <w:szCs w:val="20"/>
        </w:rPr>
        <w:t xml:space="preserve">. </w:t>
      </w:r>
    </w:p>
    <w:p w14:paraId="21BCD431" w14:textId="6A465876" w:rsidR="000059D3" w:rsidRPr="000C4C12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bookmarkStart w:id="3" w:name="_Ref97360624"/>
      <w:r w:rsidRPr="000C4C12">
        <w:rPr>
          <w:rFonts w:ascii="Tahoma" w:eastAsia="Times New Roman" w:hAnsi="Tahoma" w:cs="Tahoma"/>
          <w:szCs w:val="20"/>
        </w:rPr>
        <w:t>Исполнитель передает Заказчику до начала приемки</w:t>
      </w:r>
      <w:r w:rsidR="00DA21B3" w:rsidRPr="000C4C12">
        <w:rPr>
          <w:rFonts w:ascii="Tahoma" w:eastAsia="Times New Roman" w:hAnsi="Tahoma" w:cs="Tahoma"/>
          <w:szCs w:val="20"/>
        </w:rPr>
        <w:t xml:space="preserve"> результата оказанных услуг </w:t>
      </w:r>
      <w:r w:rsidR="009D756D" w:rsidRPr="000C4C12">
        <w:rPr>
          <w:rFonts w:ascii="Tahoma" w:eastAsia="Times New Roman" w:hAnsi="Tahoma" w:cs="Tahoma"/>
          <w:szCs w:val="20"/>
        </w:rPr>
        <w:t>документацию</w:t>
      </w:r>
      <w:r w:rsidR="00D23A08" w:rsidRPr="00D23A08">
        <w:rPr>
          <w:rFonts w:ascii="Tahoma" w:hAnsi="Tahoma" w:cs="Tahoma"/>
        </w:rPr>
        <w:t xml:space="preserve"> </w:t>
      </w:r>
      <w:r w:rsidR="00D23A08">
        <w:rPr>
          <w:rFonts w:ascii="Tahoma" w:hAnsi="Tahoma" w:cs="Tahoma"/>
        </w:rPr>
        <w:t>согласно перечню в приложениях к Заявке на доработку (Приложение №1 к Техническому заданию): Приложение №1 «Состав услуг» и Приложение №4 «Результаты услуг»</w:t>
      </w:r>
      <w:r w:rsidR="00785FDE">
        <w:rPr>
          <w:rFonts w:ascii="Tahoma" w:hAnsi="Tahoma" w:cs="Tahoma"/>
          <w:iCs/>
        </w:rPr>
        <w:t xml:space="preserve">, </w:t>
      </w:r>
      <w:r w:rsidR="0010601D">
        <w:rPr>
          <w:rFonts w:ascii="Tahoma" w:hAnsi="Tahoma" w:cs="Tahoma"/>
        </w:rPr>
        <w:t>в соответствии с п.4 Технического задания (Приложение №1 к Договору)</w:t>
      </w:r>
      <w:r w:rsidR="009D756D" w:rsidRPr="000C4C12">
        <w:rPr>
          <w:rFonts w:ascii="Tahoma" w:eastAsia="Times New Roman" w:hAnsi="Tahoma" w:cs="Tahoma"/>
          <w:szCs w:val="20"/>
        </w:rPr>
        <w:t>.</w:t>
      </w:r>
      <w:bookmarkEnd w:id="3"/>
    </w:p>
    <w:p w14:paraId="64251F16" w14:textId="75ADFAE0" w:rsidR="000059D3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4C12">
        <w:rPr>
          <w:rFonts w:ascii="Tahoma" w:eastAsia="Times New Roman" w:hAnsi="Tahoma" w:cs="Tahoma"/>
          <w:szCs w:val="20"/>
        </w:rPr>
        <w:t>З</w:t>
      </w:r>
      <w:r w:rsidR="002B021F">
        <w:rPr>
          <w:rFonts w:ascii="Tahoma" w:eastAsia="Times New Roman" w:hAnsi="Tahoma" w:cs="Tahoma"/>
          <w:szCs w:val="20"/>
        </w:rPr>
        <w:t>аказчик обязан в срок не более 15 (пятнадцати) календарных</w:t>
      </w:r>
      <w:r w:rsidRPr="000C4C12">
        <w:rPr>
          <w:rFonts w:ascii="Tahoma" w:eastAsia="Times New Roman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</w:t>
      </w:r>
      <w:r w:rsidR="00D65906">
        <w:rPr>
          <w:rFonts w:ascii="Tahoma" w:eastAsia="Times New Roman" w:hAnsi="Tahoma" w:cs="Tahoma"/>
          <w:szCs w:val="20"/>
        </w:rPr>
        <w:fldChar w:fldCharType="begin"/>
      </w:r>
      <w:r w:rsidR="00D65906">
        <w:rPr>
          <w:rFonts w:ascii="Tahoma" w:eastAsia="Times New Roman" w:hAnsi="Tahoma" w:cs="Tahoma"/>
          <w:szCs w:val="20"/>
        </w:rPr>
        <w:instrText xml:space="preserve"> REF _Ref97360624 \r \h </w:instrText>
      </w:r>
      <w:r w:rsidR="00D65906">
        <w:rPr>
          <w:rFonts w:ascii="Tahoma" w:eastAsia="Times New Roman" w:hAnsi="Tahoma" w:cs="Tahoma"/>
          <w:szCs w:val="20"/>
        </w:rPr>
      </w:r>
      <w:r w:rsidR="00D65906">
        <w:rPr>
          <w:rFonts w:ascii="Tahoma" w:eastAsia="Times New Roman" w:hAnsi="Tahoma" w:cs="Tahoma"/>
          <w:szCs w:val="20"/>
        </w:rPr>
        <w:fldChar w:fldCharType="separate"/>
      </w:r>
      <w:r w:rsidR="00D65906">
        <w:rPr>
          <w:rFonts w:ascii="Tahoma" w:eastAsia="Times New Roman" w:hAnsi="Tahoma" w:cs="Tahoma"/>
          <w:szCs w:val="20"/>
        </w:rPr>
        <w:t>5.2.3</w:t>
      </w:r>
      <w:r w:rsidR="00D65906">
        <w:rPr>
          <w:rFonts w:ascii="Tahoma" w:eastAsia="Times New Roman" w:hAnsi="Tahoma" w:cs="Tahoma"/>
          <w:szCs w:val="20"/>
        </w:rPr>
        <w:fldChar w:fldCharType="end"/>
      </w:r>
      <w:r w:rsidRPr="000C4C12">
        <w:rPr>
          <w:rFonts w:ascii="Tahoma" w:eastAsia="Times New Roman" w:hAnsi="Tahoma" w:cs="Tahoma"/>
          <w:szCs w:val="20"/>
        </w:rPr>
        <w:t>. Договора, при условии отсутствия претензий к качеству Услуг, с участием пред</w:t>
      </w:r>
      <w:r w:rsidR="00DA21B3" w:rsidRPr="000C4C12">
        <w:rPr>
          <w:rFonts w:ascii="Tahoma" w:eastAsia="Times New Roman" w:hAnsi="Tahoma" w:cs="Tahoma"/>
          <w:szCs w:val="20"/>
        </w:rPr>
        <w:t>ставителей Исполнителя осуществ</w:t>
      </w:r>
      <w:r w:rsidR="00D80A94" w:rsidRPr="000C4C12">
        <w:rPr>
          <w:rFonts w:ascii="Tahoma" w:eastAsia="Times New Roman" w:hAnsi="Tahoma" w:cs="Tahoma"/>
          <w:szCs w:val="20"/>
        </w:rPr>
        <w:t>ить приёмочное тестирование (п.</w:t>
      </w:r>
      <w:r w:rsidR="00317ABC">
        <w:rPr>
          <w:rFonts w:ascii="Tahoma" w:eastAsia="Times New Roman" w:hAnsi="Tahoma" w:cs="Tahoma"/>
          <w:szCs w:val="20"/>
        </w:rPr>
        <w:t>5</w:t>
      </w:r>
      <w:r w:rsidR="00DA21B3" w:rsidRPr="000C4C12">
        <w:rPr>
          <w:rFonts w:ascii="Tahoma" w:eastAsia="Times New Roman" w:hAnsi="Tahoma" w:cs="Tahoma"/>
          <w:szCs w:val="20"/>
        </w:rPr>
        <w:t xml:space="preserve"> Технического задания)</w:t>
      </w:r>
      <w:r w:rsidRPr="000C4C12">
        <w:rPr>
          <w:rFonts w:ascii="Tahoma" w:eastAsia="Times New Roman" w:hAnsi="Tahoma" w:cs="Tahoma"/>
          <w:szCs w:val="20"/>
        </w:rPr>
        <w:t xml:space="preserve"> и принять оказанные Услуги</w:t>
      </w:r>
      <w:r w:rsidR="00DA21B3" w:rsidRPr="000C4C12">
        <w:rPr>
          <w:rFonts w:ascii="Tahoma" w:eastAsia="Times New Roman" w:hAnsi="Tahoma" w:cs="Tahoma"/>
          <w:szCs w:val="20"/>
        </w:rPr>
        <w:t xml:space="preserve"> в полном соответствии с требованиями Технического задания</w:t>
      </w:r>
      <w:r w:rsidRPr="000C4C12">
        <w:rPr>
          <w:rFonts w:ascii="Tahoma" w:eastAsia="Times New Roman" w:hAnsi="Tahoma" w:cs="Tahoma"/>
          <w:szCs w:val="20"/>
        </w:rPr>
        <w:t>.</w:t>
      </w:r>
    </w:p>
    <w:p w14:paraId="7F266D2C" w14:textId="77777777" w:rsidR="000059D3" w:rsidRPr="000C4C12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4C12">
        <w:rPr>
          <w:rFonts w:ascii="Tahoma" w:eastAsia="Times New Roman" w:hAnsi="Tahoma" w:cs="Tahoma"/>
          <w:szCs w:val="20"/>
        </w:rPr>
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</w:t>
      </w:r>
      <w:r w:rsidR="00D65906">
        <w:rPr>
          <w:rFonts w:ascii="Tahoma" w:eastAsia="Times New Roman" w:hAnsi="Tahoma" w:cs="Tahoma"/>
          <w:szCs w:val="20"/>
        </w:rPr>
        <w:fldChar w:fldCharType="begin"/>
      </w:r>
      <w:r w:rsidR="00D65906">
        <w:rPr>
          <w:rFonts w:ascii="Tahoma" w:eastAsia="Times New Roman" w:hAnsi="Tahoma" w:cs="Tahoma"/>
          <w:szCs w:val="20"/>
        </w:rPr>
        <w:instrText xml:space="preserve"> REF _Ref97360624 \r \h </w:instrText>
      </w:r>
      <w:r w:rsidR="00D65906">
        <w:rPr>
          <w:rFonts w:ascii="Tahoma" w:eastAsia="Times New Roman" w:hAnsi="Tahoma" w:cs="Tahoma"/>
          <w:szCs w:val="20"/>
        </w:rPr>
      </w:r>
      <w:r w:rsidR="00D65906">
        <w:rPr>
          <w:rFonts w:ascii="Tahoma" w:eastAsia="Times New Roman" w:hAnsi="Tahoma" w:cs="Tahoma"/>
          <w:szCs w:val="20"/>
        </w:rPr>
        <w:fldChar w:fldCharType="separate"/>
      </w:r>
      <w:r w:rsidR="00D65906">
        <w:rPr>
          <w:rFonts w:ascii="Tahoma" w:eastAsia="Times New Roman" w:hAnsi="Tahoma" w:cs="Tahoma"/>
          <w:szCs w:val="20"/>
        </w:rPr>
        <w:t>5.2.3</w:t>
      </w:r>
      <w:r w:rsidR="00D65906">
        <w:rPr>
          <w:rFonts w:ascii="Tahoma" w:eastAsia="Times New Roman" w:hAnsi="Tahoma" w:cs="Tahoma"/>
          <w:szCs w:val="20"/>
        </w:rPr>
        <w:fldChar w:fldCharType="end"/>
      </w:r>
      <w:r w:rsidRPr="000C4C12">
        <w:rPr>
          <w:rFonts w:ascii="Tahoma" w:eastAsia="Times New Roman" w:hAnsi="Tahoma" w:cs="Tahoma"/>
          <w:szCs w:val="20"/>
        </w:rPr>
        <w:t>.) Заказчик обязан немедленно заявить об этом Исполнителю, не подписывая акт оказанных Услуг.</w:t>
      </w:r>
    </w:p>
    <w:p w14:paraId="00373D8E" w14:textId="57F35E89" w:rsidR="000059D3" w:rsidRPr="000C4C12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bookmarkStart w:id="4" w:name="_Ref97360682"/>
      <w:r w:rsidRPr="000C4C12">
        <w:rPr>
          <w:rFonts w:ascii="Tahoma" w:eastAsia="Times New Roman" w:hAnsi="Tahoma" w:cs="Tahoma"/>
          <w:szCs w:val="20"/>
        </w:rPr>
        <w:t>Если Услуги по Договору оказаны ненадлежащим способом, а также в случае не предоставления документов, указанных в п.</w:t>
      </w:r>
      <w:r w:rsidR="00D65906">
        <w:rPr>
          <w:rFonts w:ascii="Tahoma" w:eastAsia="Times New Roman" w:hAnsi="Tahoma" w:cs="Tahoma"/>
          <w:szCs w:val="20"/>
        </w:rPr>
        <w:fldChar w:fldCharType="begin"/>
      </w:r>
      <w:r w:rsidR="00D65906">
        <w:rPr>
          <w:rFonts w:ascii="Tahoma" w:eastAsia="Times New Roman" w:hAnsi="Tahoma" w:cs="Tahoma"/>
          <w:szCs w:val="20"/>
        </w:rPr>
        <w:instrText xml:space="preserve"> REF _Ref97360624 \r \h </w:instrText>
      </w:r>
      <w:r w:rsidR="00D65906">
        <w:rPr>
          <w:rFonts w:ascii="Tahoma" w:eastAsia="Times New Roman" w:hAnsi="Tahoma" w:cs="Tahoma"/>
          <w:szCs w:val="20"/>
        </w:rPr>
      </w:r>
      <w:r w:rsidR="00D65906">
        <w:rPr>
          <w:rFonts w:ascii="Tahoma" w:eastAsia="Times New Roman" w:hAnsi="Tahoma" w:cs="Tahoma"/>
          <w:szCs w:val="20"/>
        </w:rPr>
        <w:fldChar w:fldCharType="separate"/>
      </w:r>
      <w:r w:rsidR="00D65906">
        <w:rPr>
          <w:rFonts w:ascii="Tahoma" w:eastAsia="Times New Roman" w:hAnsi="Tahoma" w:cs="Tahoma"/>
          <w:szCs w:val="20"/>
        </w:rPr>
        <w:t>5.2.3</w:t>
      </w:r>
      <w:r w:rsidR="00D65906">
        <w:rPr>
          <w:rFonts w:ascii="Tahoma" w:eastAsia="Times New Roman" w:hAnsi="Tahoma" w:cs="Tahoma"/>
          <w:szCs w:val="20"/>
        </w:rPr>
        <w:fldChar w:fldCharType="end"/>
      </w:r>
      <w:r w:rsidR="00513EEC">
        <w:rPr>
          <w:rFonts w:ascii="Tahoma" w:eastAsia="Times New Roman" w:hAnsi="Tahoma" w:cs="Tahoma"/>
          <w:szCs w:val="20"/>
        </w:rPr>
        <w:t>., Заказчик вправе в течение 15</w:t>
      </w:r>
      <w:r w:rsidRPr="000C4C12">
        <w:rPr>
          <w:rFonts w:ascii="Tahoma" w:eastAsia="Times New Roman" w:hAnsi="Tahoma" w:cs="Tahoma"/>
          <w:szCs w:val="20"/>
        </w:rPr>
        <w:t xml:space="preserve"> </w:t>
      </w:r>
      <w:r w:rsidR="00513EEC">
        <w:rPr>
          <w:rFonts w:ascii="Tahoma" w:eastAsia="Times New Roman" w:hAnsi="Tahoma" w:cs="Tahoma"/>
          <w:szCs w:val="20"/>
        </w:rPr>
        <w:t>(пятнадцати</w:t>
      </w:r>
      <w:r w:rsidR="00D65906">
        <w:rPr>
          <w:rFonts w:ascii="Tahoma" w:eastAsia="Times New Roman" w:hAnsi="Tahoma" w:cs="Tahoma"/>
          <w:szCs w:val="20"/>
        </w:rPr>
        <w:t xml:space="preserve">) </w:t>
      </w:r>
      <w:r w:rsidR="00513EEC">
        <w:rPr>
          <w:rFonts w:ascii="Tahoma" w:eastAsia="Times New Roman" w:hAnsi="Tahoma" w:cs="Tahoma"/>
          <w:szCs w:val="20"/>
        </w:rPr>
        <w:t>календарных</w:t>
      </w:r>
      <w:r w:rsidRPr="000C4C12">
        <w:rPr>
          <w:rFonts w:ascii="Tahoma" w:eastAsia="Times New Roman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</w:t>
      </w:r>
      <w:bookmarkEnd w:id="4"/>
      <w:r w:rsidRPr="000C4C12">
        <w:rPr>
          <w:rFonts w:ascii="Tahoma" w:eastAsia="Times New Roman" w:hAnsi="Tahoma" w:cs="Tahoma"/>
          <w:szCs w:val="20"/>
        </w:rPr>
        <w:t xml:space="preserve"> </w:t>
      </w:r>
    </w:p>
    <w:p w14:paraId="76ACDB85" w14:textId="081B301A" w:rsidR="000059D3" w:rsidRDefault="00762DE6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70A5C">
        <w:rPr>
          <w:rFonts w:ascii="Tahoma" w:eastAsia="Times New Roman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</w:t>
      </w:r>
      <w:r w:rsidR="00C97DB9" w:rsidRPr="004B5AB3">
        <w:rPr>
          <w:rFonts w:ascii="Tahoma" w:hAnsi="Tahoma" w:cs="Tahoma"/>
          <w:szCs w:val="20"/>
        </w:rPr>
        <w:t>в сроки, устанавливаемые Заказчиком</w:t>
      </w:r>
      <w:r w:rsidRPr="00370A5C">
        <w:rPr>
          <w:rFonts w:ascii="Tahoma" w:eastAsia="Times New Roman" w:hAnsi="Tahoma" w:cs="Tahoma"/>
          <w:szCs w:val="20"/>
        </w:rPr>
        <w:t xml:space="preserve">. </w:t>
      </w:r>
    </w:p>
    <w:p w14:paraId="15EF28E3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1300403E" w14:textId="30ACAF4E" w:rsidR="000059D3" w:rsidRPr="00D65906" w:rsidRDefault="000059D3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65906">
        <w:rPr>
          <w:rFonts w:ascii="Tahoma" w:hAnsi="Tahoma" w:cs="Tahoma"/>
          <w:szCs w:val="20"/>
        </w:rPr>
        <w:t>Гарантии качества распространяются на Услуги, оказанные Исполнителем по Договору</w:t>
      </w:r>
      <w:r w:rsidR="00D80A94" w:rsidRPr="00D65906">
        <w:rPr>
          <w:rFonts w:ascii="Tahoma" w:hAnsi="Tahoma" w:cs="Tahoma"/>
          <w:szCs w:val="20"/>
        </w:rPr>
        <w:t xml:space="preserve"> в соответствии п.</w:t>
      </w:r>
      <w:r w:rsidR="00161F9B">
        <w:rPr>
          <w:rFonts w:ascii="Tahoma" w:hAnsi="Tahoma" w:cs="Tahoma"/>
          <w:szCs w:val="20"/>
        </w:rPr>
        <w:t>6</w:t>
      </w:r>
      <w:r w:rsidR="00BF7505" w:rsidRPr="00D65906">
        <w:rPr>
          <w:rFonts w:ascii="Tahoma" w:hAnsi="Tahoma" w:cs="Tahoma"/>
          <w:szCs w:val="20"/>
        </w:rPr>
        <w:t xml:space="preserve"> Технического задания</w:t>
      </w:r>
      <w:r w:rsidRPr="00D65906">
        <w:rPr>
          <w:rFonts w:ascii="Tahoma" w:hAnsi="Tahoma" w:cs="Tahoma"/>
          <w:szCs w:val="20"/>
        </w:rPr>
        <w:t xml:space="preserve">. </w:t>
      </w:r>
    </w:p>
    <w:p w14:paraId="0BAD51B5" w14:textId="77777777" w:rsidR="000059D3" w:rsidRPr="00D65906" w:rsidRDefault="000059D3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65906">
        <w:rPr>
          <w:rFonts w:ascii="Tahoma" w:hAnsi="Tahoma" w:cs="Tahoma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</w:t>
      </w:r>
      <w:r w:rsidR="00C871B6" w:rsidRPr="00D65906">
        <w:rPr>
          <w:rFonts w:ascii="Tahoma" w:hAnsi="Tahoma" w:cs="Tahoma"/>
          <w:szCs w:val="20"/>
        </w:rPr>
        <w:t>согласованные сторонами</w:t>
      </w:r>
      <w:r w:rsidRPr="00D65906">
        <w:rPr>
          <w:rFonts w:ascii="Tahoma" w:hAnsi="Tahoma" w:cs="Tahoma"/>
          <w:szCs w:val="20"/>
        </w:rPr>
        <w:t xml:space="preserve"> сроки. Гарантийный срок устанавливается в течение 12 (Двенадцати) м</w:t>
      </w:r>
      <w:r w:rsidR="009C66AC" w:rsidRPr="00D65906">
        <w:rPr>
          <w:rFonts w:ascii="Tahoma" w:hAnsi="Tahoma" w:cs="Tahoma"/>
          <w:szCs w:val="20"/>
        </w:rPr>
        <w:t xml:space="preserve">есяцев с даты подписания Акта оказанных </w:t>
      </w:r>
      <w:r w:rsidR="00BF7505" w:rsidRPr="00D65906">
        <w:rPr>
          <w:rFonts w:ascii="Tahoma" w:hAnsi="Tahoma" w:cs="Tahoma"/>
          <w:szCs w:val="20"/>
        </w:rPr>
        <w:t>услуг</w:t>
      </w:r>
      <w:r w:rsidRPr="00D65906">
        <w:rPr>
          <w:rFonts w:ascii="Tahoma" w:hAnsi="Tahoma" w:cs="Tahoma"/>
          <w:szCs w:val="20"/>
        </w:rPr>
        <w:t>.</w:t>
      </w:r>
    </w:p>
    <w:p w14:paraId="132455AA" w14:textId="2B7D4199" w:rsidR="000059D3" w:rsidRPr="00D65906" w:rsidRDefault="000059D3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65906">
        <w:rPr>
          <w:rFonts w:ascii="Tahoma" w:hAnsi="Tahoma" w:cs="Tahoma"/>
          <w:szCs w:val="20"/>
        </w:rPr>
        <w:t>Заказчик, обнаруживший после приемки оказанных Услуг отступления от условий настоящего Договора или иные недочеты, которые не могли быть установлены при обычном способе приемки (скрытые недостатки), обязан известить об этом Исполнителя в течение 3 (трех) рабо</w:t>
      </w:r>
      <w:r w:rsidR="0001188B">
        <w:rPr>
          <w:rFonts w:ascii="Tahoma" w:hAnsi="Tahoma" w:cs="Tahoma"/>
          <w:szCs w:val="20"/>
        </w:rPr>
        <w:t xml:space="preserve">чих дней после их обнаружения. </w:t>
      </w:r>
      <w:r w:rsidR="0001188B" w:rsidRPr="004B5AB3">
        <w:rPr>
          <w:rFonts w:ascii="Tahoma" w:hAnsi="Tahoma" w:cs="Tahoma"/>
          <w:szCs w:val="20"/>
        </w:rPr>
        <w:t>Исполнитель обязан за свой счет устранить указанные недостатки в течение 10 (десяти) дней с момента получения Уведомления</w:t>
      </w:r>
      <w:r w:rsidRPr="00D65906">
        <w:rPr>
          <w:rFonts w:ascii="Tahoma" w:hAnsi="Tahoma" w:cs="Tahoma"/>
          <w:szCs w:val="20"/>
        </w:rPr>
        <w:t>.</w:t>
      </w:r>
    </w:p>
    <w:p w14:paraId="73F7041E" w14:textId="77777777" w:rsidR="000E3126" w:rsidRPr="0052316A" w:rsidRDefault="000E3126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2316A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6665D6ED" w14:textId="77777777" w:rsidR="000E3126" w:rsidRPr="0052316A" w:rsidRDefault="000E3126" w:rsidP="00B54445">
      <w:pPr>
        <w:pStyle w:val="affff4"/>
        <w:numPr>
          <w:ilvl w:val="0"/>
          <w:numId w:val="17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2316A">
        <w:rPr>
          <w:rFonts w:ascii="Tahoma" w:hAnsi="Tahoma" w:cs="Tahoma"/>
          <w:sz w:val="20"/>
          <w:szCs w:val="20"/>
        </w:rPr>
        <w:t>потребовать от Исполнителя безвозмездного устранения недостатков;</w:t>
      </w:r>
    </w:p>
    <w:p w14:paraId="6BF32ED1" w14:textId="5C61E31B" w:rsidR="000E3126" w:rsidRPr="0052316A" w:rsidRDefault="000E3126" w:rsidP="00B54445">
      <w:pPr>
        <w:pStyle w:val="affff4"/>
        <w:numPr>
          <w:ilvl w:val="0"/>
          <w:numId w:val="17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2316A">
        <w:rPr>
          <w:rFonts w:ascii="Tahoma" w:hAnsi="Tahoma" w:cs="Tahoma"/>
          <w:sz w:val="20"/>
          <w:szCs w:val="20"/>
        </w:rPr>
        <w:t xml:space="preserve">потребовать от Исполнителя соразмерного уменьшения </w:t>
      </w:r>
      <w:r w:rsidR="00B26D49">
        <w:rPr>
          <w:rFonts w:ascii="Tahoma" w:hAnsi="Tahoma" w:cs="Tahoma"/>
          <w:sz w:val="20"/>
          <w:szCs w:val="20"/>
        </w:rPr>
        <w:t>ц</w:t>
      </w:r>
      <w:r w:rsidRPr="0052316A">
        <w:rPr>
          <w:rFonts w:ascii="Tahoma" w:hAnsi="Tahoma" w:cs="Tahoma"/>
          <w:sz w:val="20"/>
          <w:szCs w:val="20"/>
        </w:rPr>
        <w:t>ены Услуг</w:t>
      </w:r>
      <w:r w:rsidR="00D65906">
        <w:rPr>
          <w:rFonts w:ascii="Tahoma" w:hAnsi="Tahoma" w:cs="Tahoma"/>
          <w:sz w:val="20"/>
          <w:szCs w:val="20"/>
        </w:rPr>
        <w:t>.</w:t>
      </w:r>
    </w:p>
    <w:p w14:paraId="6B57F744" w14:textId="255FAA7A" w:rsidR="001E7B2C" w:rsidRDefault="000E3126" w:rsidP="00B54445">
      <w:pPr>
        <w:pStyle w:val="affff4"/>
        <w:numPr>
          <w:ilvl w:val="0"/>
          <w:numId w:val="17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2316A">
        <w:rPr>
          <w:rFonts w:ascii="Tahoma" w:hAnsi="Tahoma" w:cs="Tahoma"/>
          <w:sz w:val="20"/>
          <w:szCs w:val="20"/>
        </w:rPr>
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14:paraId="621BD89E" w14:textId="13D40AED" w:rsidR="00B54445" w:rsidRPr="001E7B2C" w:rsidRDefault="00B54445" w:rsidP="00B54445">
      <w:pPr>
        <w:pStyle w:val="affff4"/>
        <w:tabs>
          <w:tab w:val="left" w:pos="709"/>
        </w:tabs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B54445">
        <w:rPr>
          <w:rFonts w:ascii="Tahoma" w:hAnsi="Tahoma" w:cs="Tahoma"/>
          <w:sz w:val="20"/>
          <w:szCs w:val="20"/>
        </w:rPr>
        <w:t>Требования по объем</w:t>
      </w:r>
      <w:r>
        <w:rPr>
          <w:rFonts w:ascii="Tahoma" w:hAnsi="Tahoma" w:cs="Tahoma"/>
          <w:sz w:val="20"/>
          <w:szCs w:val="20"/>
        </w:rPr>
        <w:t>у</w:t>
      </w:r>
      <w:r w:rsidRPr="00B54445">
        <w:rPr>
          <w:rFonts w:ascii="Tahoma" w:hAnsi="Tahoma" w:cs="Tahoma"/>
          <w:sz w:val="20"/>
          <w:szCs w:val="20"/>
        </w:rPr>
        <w:t xml:space="preserve"> предоставления гарантий оказываемых услуг указаны в п.6, 7 Технического задания (Приложение №1 к Договору).</w:t>
      </w:r>
    </w:p>
    <w:p w14:paraId="49D0A4A6" w14:textId="2FF751DB" w:rsidR="003D13AA" w:rsidRPr="004B5AB3" w:rsidRDefault="003D13AA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5" w:name="eA750BF9C"/>
      <w:bookmarkEnd w:id="5"/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</w:t>
      </w:r>
      <w:r w:rsidR="00B54445">
        <w:rPr>
          <w:rFonts w:ascii="Tahoma" w:hAnsi="Tahoma" w:cs="Tahoma"/>
          <w:szCs w:val="20"/>
        </w:rPr>
        <w:t xml:space="preserve"> их возникновения, Исполнитель </w:t>
      </w:r>
      <w:r w:rsidRPr="004B5AB3">
        <w:rPr>
          <w:rFonts w:ascii="Tahoma" w:hAnsi="Tahoma" w:cs="Tahoma"/>
          <w:szCs w:val="20"/>
        </w:rPr>
        <w:t>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3D13AA"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7C99F8E8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48C41B4E" w14:textId="2277A4CA" w:rsidR="005074F3" w:rsidRPr="005074F3" w:rsidRDefault="005074F3" w:rsidP="00DF3330">
      <w:pPr>
        <w:pStyle w:val="afffa"/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074F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26585521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25C6AC01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51C1741C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05903689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но не более 5 % (пяти процентов) от Цены Услуг.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0888C984" w14:textId="77777777" w:rsidR="005074F3" w:rsidRPr="004B5AB3" w:rsidRDefault="005074F3" w:rsidP="00DF3330">
      <w:pPr>
        <w:pStyle w:val="ConsPlusNormal"/>
        <w:numPr>
          <w:ilvl w:val="1"/>
          <w:numId w:val="24"/>
        </w:numPr>
        <w:tabs>
          <w:tab w:val="left" w:pos="709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14:paraId="02A772B9" w14:textId="77777777" w:rsidR="005074F3" w:rsidRPr="004B5AB3" w:rsidRDefault="005074F3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6"/>
    </w:p>
    <w:p w14:paraId="6CE8C54C" w14:textId="2EC6E2BA" w:rsidR="005074F3" w:rsidRPr="00725B0D" w:rsidRDefault="005074F3" w:rsidP="00DF3330">
      <w:pPr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нарушение сроков оказания Услуг</w:t>
      </w:r>
      <w:r w:rsidR="00B37B8B">
        <w:rPr>
          <w:rFonts w:ascii="Tahoma" w:hAnsi="Tahoma" w:cs="Tahoma"/>
          <w:szCs w:val="20"/>
        </w:rPr>
        <w:t>, предусмотренных заявкой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r w:rsidRPr="001B489F">
        <w:rPr>
          <w:rFonts w:ascii="Tahoma" w:hAnsi="Tahoma" w:cs="Tahoma"/>
          <w:szCs w:val="20"/>
        </w:rPr>
        <w:t xml:space="preserve">0,2 % (двух десятых процента) от </w:t>
      </w:r>
      <w:r w:rsidR="00B37B8B" w:rsidRPr="00B37B8B">
        <w:rPr>
          <w:rFonts w:ascii="Tahoma" w:hAnsi="Tahoma" w:cs="Tahoma"/>
          <w:szCs w:val="20"/>
        </w:rPr>
        <w:t>стоимости в заявке, по которой</w:t>
      </w:r>
      <w:r w:rsidRPr="00B37B8B">
        <w:rPr>
          <w:rFonts w:ascii="Tahoma" w:hAnsi="Tahoma" w:cs="Tahoma"/>
          <w:szCs w:val="20"/>
        </w:rPr>
        <w:t xml:space="preserve"> допущено нарушение, за каждый день просрочки до фактического начала оказания Услуг.</w:t>
      </w:r>
      <w:r w:rsidRPr="001B489F">
        <w:rPr>
          <w:rFonts w:ascii="Tahoma" w:hAnsi="Tahoma" w:cs="Tahoma"/>
          <w:szCs w:val="20"/>
        </w:rPr>
        <w:t xml:space="preserve"> </w:t>
      </w:r>
    </w:p>
    <w:p w14:paraId="38E5E741" w14:textId="77777777" w:rsidR="005074F3" w:rsidRPr="004B5AB3" w:rsidRDefault="005074F3" w:rsidP="00DF3330">
      <w:pPr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14:paraId="0AFBCE26" w14:textId="6C292C50" w:rsidR="005074F3" w:rsidRPr="004B5AB3" w:rsidRDefault="005074F3" w:rsidP="00DF3330">
      <w:pPr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79203548" w14:textId="77777777" w:rsidR="005074F3" w:rsidRPr="004B5AB3" w:rsidRDefault="005074F3" w:rsidP="00DF3330">
      <w:pPr>
        <w:pStyle w:val="afffa"/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63A9152C" w14:textId="51D51E90" w:rsidR="005074F3" w:rsidRPr="004B5AB3" w:rsidRDefault="005074F3" w:rsidP="00DF3330">
      <w:pPr>
        <w:pStyle w:val="afffa"/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7" w:name="_Ref327954349"/>
      <w:r w:rsidRPr="004B5AB3">
        <w:rPr>
          <w:rFonts w:ascii="Tahoma" w:hAnsi="Tahoma" w:cs="Tahoma"/>
          <w:szCs w:val="20"/>
        </w:rPr>
        <w:t xml:space="preserve">За </w:t>
      </w:r>
      <w:r w:rsidRPr="00E64A1F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4B5AB3">
        <w:rPr>
          <w:rFonts w:ascii="Tahoma" w:hAnsi="Tahoma" w:cs="Tahoma"/>
          <w:szCs w:val="20"/>
        </w:rPr>
        <w:t xml:space="preserve"> представление какой-либо информа</w:t>
      </w:r>
      <w:r w:rsidR="00BF1A51">
        <w:rPr>
          <w:rFonts w:ascii="Tahoma" w:hAnsi="Tahoma" w:cs="Tahoma"/>
          <w:szCs w:val="20"/>
        </w:rPr>
        <w:t xml:space="preserve">ции, предусмотренной Договором </w:t>
      </w:r>
      <w:r w:rsidRPr="004B5AB3">
        <w:rPr>
          <w:rFonts w:ascii="Tahoma" w:hAnsi="Tahoma" w:cs="Tahoma"/>
          <w:szCs w:val="20"/>
        </w:rPr>
        <w:t>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</w:t>
      </w:r>
      <w:r w:rsidR="002B6365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10 000 (десяти тысяч) рублей за каждый случай допущенного нарушения.</w:t>
      </w:r>
    </w:p>
    <w:p w14:paraId="689E294D" w14:textId="0D024BF5" w:rsidR="005074F3" w:rsidRDefault="005074F3" w:rsidP="00DF3330">
      <w:pPr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8" w:name="_Ref328989777"/>
      <w:r w:rsidRPr="004B5AB3">
        <w:rPr>
          <w:rFonts w:ascii="Tahoma" w:hAnsi="Tahoma" w:cs="Tahoma"/>
          <w:szCs w:val="20"/>
        </w:rPr>
        <w:t xml:space="preserve">За нарушение Исполнителем пропускного и </w:t>
      </w:r>
      <w:r w:rsidRPr="004B5AB3">
        <w:rPr>
          <w:rFonts w:ascii="Tahoma" w:hAnsi="Tahoma" w:cs="Tahoma"/>
          <w:bCs/>
          <w:szCs w:val="20"/>
        </w:rPr>
        <w:t>внутриобъектового</w:t>
      </w:r>
      <w:r w:rsidRPr="004B5AB3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7"/>
      <w:bookmarkEnd w:id="8"/>
      <w:r w:rsidRPr="004B5AB3">
        <w:rPr>
          <w:rFonts w:ascii="Tahoma" w:hAnsi="Tahoma" w:cs="Tahoma"/>
          <w:szCs w:val="20"/>
        </w:rPr>
        <w:t xml:space="preserve"> </w:t>
      </w:r>
    </w:p>
    <w:p w14:paraId="16A35387" w14:textId="108BBF05" w:rsidR="005074F3" w:rsidRPr="00AE57B0" w:rsidRDefault="005074F3" w:rsidP="00DF3330">
      <w:pPr>
        <w:pStyle w:val="ConsPlusNormal"/>
        <w:numPr>
          <w:ilvl w:val="1"/>
          <w:numId w:val="25"/>
        </w:numPr>
        <w:tabs>
          <w:tab w:val="clear" w:pos="1866"/>
          <w:tab w:val="left" w:pos="709"/>
        </w:tabs>
        <w:ind w:left="0" w:firstLine="0"/>
        <w:jc w:val="both"/>
      </w:pPr>
      <w:r w:rsidRPr="001A1F2A">
        <w:rPr>
          <w:i w:val="0"/>
        </w:rPr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Исполнитель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 w:rsidRPr="003A0257">
        <w:rPr>
          <w:i w:val="0"/>
        </w:rPr>
        <w:t xml:space="preserve"> </w:t>
      </w:r>
      <w:r w:rsidRPr="00947C22">
        <w:rPr>
          <w:i w:val="0"/>
        </w:rPr>
        <w:t xml:space="preserve">0,05% от Цены </w:t>
      </w:r>
      <w:r w:rsidRPr="007A40D6">
        <w:rPr>
          <w:i w:val="0"/>
        </w:rPr>
        <w:t>Услуг</w:t>
      </w:r>
      <w:r w:rsidR="00883D24">
        <w:rPr>
          <w:i w:val="0"/>
        </w:rPr>
        <w:t>/ стоимости в заявке, по которой</w:t>
      </w:r>
      <w:r w:rsidR="00BF1A51">
        <w:rPr>
          <w:i w:val="0"/>
        </w:rPr>
        <w:t xml:space="preserve"> допущено нарушение,</w:t>
      </w:r>
      <w:r w:rsidRPr="007A40D6">
        <w:rPr>
          <w:i w:val="0"/>
        </w:rPr>
        <w:t xml:space="preserve"> </w:t>
      </w:r>
      <w:r w:rsidRPr="00947C22">
        <w:rPr>
          <w:i w:val="0"/>
        </w:rPr>
        <w:t>за каждый день просрочки до фактического исполнения обязательства</w:t>
      </w:r>
      <w:r w:rsidRPr="003A0257">
        <w:rPr>
          <w:i w:val="0"/>
        </w:rPr>
        <w:t>.</w:t>
      </w:r>
    </w:p>
    <w:p w14:paraId="12C832BE" w14:textId="77777777" w:rsidR="005074F3" w:rsidRPr="004B5AB3" w:rsidRDefault="005074F3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9"/>
    </w:p>
    <w:p w14:paraId="254F6E8E" w14:textId="77777777" w:rsidR="005074F3" w:rsidRPr="004B5AB3" w:rsidRDefault="005074F3" w:rsidP="00DF3330">
      <w:pPr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0" w:name="_Ref327954355"/>
      <w:bookmarkStart w:id="11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10"/>
      <w:r w:rsidRPr="004B5AB3">
        <w:rPr>
          <w:rFonts w:ascii="Tahoma" w:hAnsi="Tahoma" w:cs="Tahoma"/>
          <w:szCs w:val="20"/>
        </w:rPr>
        <w:t xml:space="preserve"> </w:t>
      </w:r>
      <w:bookmarkEnd w:id="11"/>
    </w:p>
    <w:p w14:paraId="7350F4A8" w14:textId="46B826AC" w:rsidR="005074F3" w:rsidRPr="004B5AB3" w:rsidRDefault="005074F3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2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2"/>
    </w:p>
    <w:p w14:paraId="03C6BE48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7A7E7D56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619B3A63" w14:textId="77777777" w:rsidR="005074F3" w:rsidRPr="004B5AB3" w:rsidRDefault="005074F3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1B1BC268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2D9A1CBE" w14:textId="77777777" w:rsidR="005074F3" w:rsidRPr="00D23C96" w:rsidRDefault="005074F3" w:rsidP="00DF3330">
      <w:pPr>
        <w:pStyle w:val="afff2"/>
        <w:numPr>
          <w:ilvl w:val="1"/>
          <w:numId w:val="24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0C4D7640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12BE24D5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2397BFF8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0FAC569A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61830CB0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7B8AA55C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10F6AA11" w14:textId="77777777" w:rsidR="005074F3" w:rsidRPr="00291DF8" w:rsidRDefault="005074F3" w:rsidP="00DF3330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14:paraId="61E71A87" w14:textId="2601DF6D" w:rsidR="005074F3" w:rsidRPr="00291DF8" w:rsidRDefault="005074F3" w:rsidP="00DF3330">
      <w:pPr>
        <w:pStyle w:val="afff2"/>
        <w:numPr>
          <w:ilvl w:val="1"/>
          <w:numId w:val="24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>Настоящим Стороны договорилис</w:t>
      </w:r>
      <w:r w:rsidR="00DF3330">
        <w:rPr>
          <w:rFonts w:ascii="Tahoma" w:eastAsiaTheme="minorEastAsia" w:hAnsi="Tahoma" w:cs="Tahoma"/>
          <w:color w:val="auto"/>
          <w:sz w:val="20"/>
          <w:szCs w:val="20"/>
        </w:rPr>
        <w:t xml:space="preserve">ь о том, что неосуществление </w:t>
      </w:r>
      <w:r w:rsidR="00BF1A51">
        <w:rPr>
          <w:rFonts w:ascii="Tahoma" w:eastAsiaTheme="minorEastAsia" w:hAnsi="Tahoma" w:cs="Tahoma"/>
          <w:color w:val="auto"/>
          <w:sz w:val="20"/>
          <w:szCs w:val="20"/>
        </w:rPr>
        <w:t xml:space="preserve">Заказчиком своего права 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по Договору при наступлении обстоятельств, служащих основанием для </w:t>
      </w:r>
      <w:r w:rsidR="00237AB3">
        <w:rPr>
          <w:rFonts w:ascii="Tahoma" w:eastAsiaTheme="minorEastAsia" w:hAnsi="Tahoma" w:cs="Tahoma"/>
          <w:color w:val="auto"/>
          <w:sz w:val="20"/>
          <w:szCs w:val="20"/>
        </w:rPr>
        <w:t xml:space="preserve">осуществления такого права, не 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>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14:paraId="5906274D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DF16228" w14:textId="2439D5BB" w:rsidR="00552EAB" w:rsidRPr="004B5AB3" w:rsidRDefault="00552EAB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204F5CCB" w14:textId="77777777" w:rsidR="00552EAB" w:rsidRPr="004B5AB3" w:rsidRDefault="00552EAB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1FA79D6F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7C4F5BF3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B877510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66A29CFC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076D55E7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0885370B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24065466" w14:textId="77777777" w:rsidR="00552EAB" w:rsidRPr="004B5AB3" w:rsidRDefault="00552EAB" w:rsidP="00CE5FE8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21E08C39" w14:textId="77777777" w:rsidR="00552EAB" w:rsidRPr="004B5AB3" w:rsidRDefault="00552EAB" w:rsidP="0035042C">
      <w:pPr>
        <w:pStyle w:val="ConsPlusNormal"/>
        <w:numPr>
          <w:ilvl w:val="1"/>
          <w:numId w:val="24"/>
        </w:numPr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3E701EE7" w14:textId="77777777" w:rsidR="00552EAB" w:rsidRPr="004B5AB3" w:rsidRDefault="00552EAB" w:rsidP="00DF3330">
      <w:pPr>
        <w:pStyle w:val="ConsPlusNormal"/>
        <w:numPr>
          <w:ilvl w:val="1"/>
          <w:numId w:val="24"/>
        </w:numPr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6E5E6699" w14:textId="7DBE8902" w:rsidR="00552EAB" w:rsidRPr="00E64A1F" w:rsidRDefault="00552EAB" w:rsidP="00DF3330">
      <w:pPr>
        <w:widowControl w:val="0"/>
        <w:numPr>
          <w:ilvl w:val="1"/>
          <w:numId w:val="24"/>
        </w:numPr>
        <w:tabs>
          <w:tab w:val="num" w:pos="709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6044DE">
        <w:rPr>
          <w:rFonts w:ascii="Tahoma" w:hAnsi="Tahoma" w:cs="Tahoma"/>
        </w:rPr>
        <w:t>арбитражный суд Московской области.</w:t>
      </w:r>
    </w:p>
    <w:p w14:paraId="3B57334B" w14:textId="77777777" w:rsidR="00552EAB" w:rsidRPr="004B5AB3" w:rsidRDefault="00552EAB" w:rsidP="00CE5FE8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1B579851" w14:textId="77777777" w:rsidR="00552EAB" w:rsidRPr="004B5AB3" w:rsidRDefault="00552EAB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0A7B2DA0" w14:textId="77777777" w:rsidR="00552EAB" w:rsidRPr="004B5AB3" w:rsidRDefault="00552EAB" w:rsidP="0035042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32921091" w14:textId="77777777" w:rsidR="00552EAB" w:rsidRPr="004B5AB3" w:rsidRDefault="00552EAB" w:rsidP="0035042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14:paraId="2892626B" w14:textId="544E7883" w:rsidR="00552EAB" w:rsidRPr="004B5AB3" w:rsidRDefault="00552EAB" w:rsidP="00552EAB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</w:t>
      </w:r>
      <w:r w:rsidR="00DF3330">
        <w:rPr>
          <w:i w:val="0"/>
        </w:rPr>
        <w:t xml:space="preserve">онним соглашением. Исполнитель </w:t>
      </w:r>
      <w:r w:rsidRPr="004B5AB3">
        <w:rPr>
          <w:i w:val="0"/>
        </w:rPr>
        <w:t>не вправе прекращать оказания Услуг до подписания двухстороннего соглашения о расторжении Договора;</w:t>
      </w:r>
    </w:p>
    <w:p w14:paraId="12D67140" w14:textId="77777777" w:rsidR="00552EAB" w:rsidRPr="004B5AB3" w:rsidRDefault="00552EAB" w:rsidP="00552EAB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47C35793" w14:textId="77777777" w:rsidR="00552EAB" w:rsidRPr="004B5AB3" w:rsidRDefault="00552EAB" w:rsidP="00552EAB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2C038C81" w14:textId="77777777" w:rsidR="00552EAB" w:rsidRPr="004B5AB3" w:rsidRDefault="00552EAB" w:rsidP="0035042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1F31EC22" w14:textId="58394DDD" w:rsidR="00552EAB" w:rsidRPr="00E64A1F" w:rsidRDefault="00552EAB" w:rsidP="00552E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BE128D">
        <w:rPr>
          <w:rFonts w:ascii="Tahoma" w:hAnsi="Tahoma" w:cs="Tahoma"/>
          <w:iCs/>
          <w:szCs w:val="20"/>
        </w:rPr>
        <w:t>5% от Цены Услуг</w:t>
      </w:r>
      <w:r w:rsidR="00AF7495">
        <w:rPr>
          <w:rFonts w:ascii="Tahoma" w:eastAsia="Times New Roman" w:hAnsi="Tahoma"/>
          <w:sz w:val="22"/>
          <w:szCs w:val="20"/>
        </w:rP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14:paraId="593CA1D4" w14:textId="77777777" w:rsidR="00552EAB" w:rsidRPr="004B5AB3" w:rsidRDefault="00552EAB" w:rsidP="00552E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061914D1" w14:textId="77777777" w:rsidR="00552EAB" w:rsidRPr="004B5AB3" w:rsidRDefault="00552EAB" w:rsidP="0035042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0B403E64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AA6391A" w14:textId="5F299349" w:rsidR="00552EAB" w:rsidRPr="004B5AB3" w:rsidRDefault="00552EAB" w:rsidP="00552EAB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</w:t>
      </w:r>
      <w:r w:rsidR="00DF3330">
        <w:rPr>
          <w:i w:val="0"/>
        </w:rPr>
        <w:t>ктически оказанные Исполнителем</w:t>
      </w:r>
      <w:r w:rsidRPr="004B5AB3">
        <w:rPr>
          <w:i w:val="0"/>
        </w:rPr>
        <w:t xml:space="preserve">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15E96BD2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36DA14CE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675D018B" w14:textId="6CFACAB5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="00DF3330">
        <w:rPr>
          <w:i w:val="0"/>
        </w:rPr>
        <w:t xml:space="preserve">) Исполнитель </w:t>
      </w:r>
      <w:r w:rsidRPr="004B5AB3">
        <w:rPr>
          <w:i w:val="0"/>
        </w:rPr>
        <w:t xml:space="preserve">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14:paraId="7611221C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0A568C9A" w14:textId="522C0809" w:rsidR="00552EAB" w:rsidRPr="004B5AB3" w:rsidRDefault="00540BB5" w:rsidP="00552EAB">
      <w:pPr>
        <w:pStyle w:val="ConsPlusNormal"/>
        <w:jc w:val="both"/>
        <w:rPr>
          <w:i w:val="0"/>
        </w:rPr>
      </w:pPr>
      <w:r>
        <w:rPr>
          <w:i w:val="0"/>
        </w:rPr>
        <w:t xml:space="preserve">d) </w:t>
      </w:r>
      <w:r w:rsidR="00552EAB" w:rsidRPr="004B5AB3">
        <w:rPr>
          <w:i w:val="0"/>
        </w:rPr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355CB04F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14:paraId="3FE4A1AA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14:paraId="411ABDDD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39F2AF96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2E46E157" w14:textId="1EEABEAB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</w:t>
      </w:r>
      <w:r w:rsidR="00CE5FE8">
        <w:rPr>
          <w:i w:val="0"/>
        </w:rPr>
        <w:t>смотренным п.10.5.2. Договора</w:t>
      </w:r>
      <w:r w:rsidRPr="004B5AB3">
        <w:rPr>
          <w:i w:val="0"/>
        </w:rPr>
        <w:t>, Заказчик вп</w:t>
      </w:r>
      <w:r w:rsidR="00CE5FE8">
        <w:rPr>
          <w:i w:val="0"/>
        </w:rPr>
        <w:t>раве потребовать, а Исполнитель</w:t>
      </w:r>
      <w:r w:rsidRPr="004B5AB3">
        <w:rPr>
          <w:i w:val="0"/>
        </w:rPr>
        <w:t xml:space="preserve"> обязан возместить Заказчику убытки, в том числе упущенную выгоду.</w:t>
      </w:r>
    </w:p>
    <w:p w14:paraId="703F83E5" w14:textId="46BB76F5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10.5.4. Заказчик вправе отказаться от исполнения Договора, по основаниям, пре</w:t>
      </w:r>
      <w:r w:rsidR="00CE5FE8">
        <w:rPr>
          <w:i w:val="0"/>
        </w:rPr>
        <w:t>дусмотренным п. 10.5.2 Договора</w:t>
      </w:r>
      <w:r w:rsidRPr="004B5AB3">
        <w:rPr>
          <w:i w:val="0"/>
        </w:rPr>
        <w:t>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</w:t>
      </w:r>
      <w:r w:rsidR="00BF1A51">
        <w:rPr>
          <w:i w:val="0"/>
        </w:rPr>
        <w:t xml:space="preserve">полнения Договора, Исполнитель </w:t>
      </w:r>
      <w:r w:rsidRPr="004B5AB3">
        <w:rPr>
          <w:i w:val="0"/>
        </w:rPr>
        <w:t>не устранил обстоятельства дающие Заказчику право на отказ от исполнения Договора.</w:t>
      </w:r>
    </w:p>
    <w:p w14:paraId="4FB3D85C" w14:textId="77777777" w:rsidR="00552EAB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13" w:name="_MailEndCompose"/>
    </w:p>
    <w:p w14:paraId="4180181D" w14:textId="77777777" w:rsidR="00552EAB" w:rsidRPr="00E64A1F" w:rsidRDefault="00552EAB" w:rsidP="00552EAB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3"/>
      <w:r>
        <w:rPr>
          <w:rFonts w:eastAsia="Times New Roman"/>
          <w:i w:val="0"/>
          <w:iCs w:val="0"/>
          <w:lang w:eastAsia="ru-RU"/>
        </w:rPr>
        <w:t>% от Цены Услуг.</w:t>
      </w:r>
    </w:p>
    <w:p w14:paraId="6A29F071" w14:textId="77777777" w:rsidR="00552EAB" w:rsidRPr="004B5AB3" w:rsidRDefault="00552EAB" w:rsidP="00CE5FE8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4DC9B822" w14:textId="04F88446" w:rsidR="00552EAB" w:rsidRPr="004B5AB3" w:rsidRDefault="00552EAB" w:rsidP="0035042C">
      <w:pPr>
        <w:pStyle w:val="ConsNormal"/>
        <w:numPr>
          <w:ilvl w:val="1"/>
          <w:numId w:val="24"/>
        </w:numPr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4EA9BE0D" w14:textId="1521CB96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</w:t>
      </w:r>
      <w:r w:rsidR="00CE5FE8">
        <w:rPr>
          <w:i w:val="0"/>
        </w:rPr>
        <w:t xml:space="preserve">согласия Заказчика Исполнитель </w:t>
      </w:r>
      <w:r w:rsidRPr="004B5AB3">
        <w:rPr>
          <w:i w:val="0"/>
        </w:rPr>
        <w:t>не вправе:</w:t>
      </w:r>
    </w:p>
    <w:p w14:paraId="60ECE06C" w14:textId="77777777" w:rsidR="00552EAB" w:rsidRPr="004B5AB3" w:rsidRDefault="00552EAB" w:rsidP="0035042C">
      <w:pPr>
        <w:pStyle w:val="ConsPlusNormal"/>
        <w:numPr>
          <w:ilvl w:val="0"/>
          <w:numId w:val="26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14:paraId="7A6A780E" w14:textId="77777777" w:rsidR="00552EAB" w:rsidRPr="004B5AB3" w:rsidRDefault="00552EAB" w:rsidP="0035042C">
      <w:pPr>
        <w:pStyle w:val="ConsPlusNormal"/>
        <w:numPr>
          <w:ilvl w:val="0"/>
          <w:numId w:val="26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618CB5B5" w14:textId="77777777" w:rsidR="00552EAB" w:rsidRPr="004B5AB3" w:rsidRDefault="00552EAB" w:rsidP="0035042C">
      <w:pPr>
        <w:pStyle w:val="ConsPlusNormal"/>
        <w:numPr>
          <w:ilvl w:val="0"/>
          <w:numId w:val="26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6E23CE12" w14:textId="77777777" w:rsidR="00552EAB" w:rsidRPr="004B5AB3" w:rsidRDefault="00552EAB" w:rsidP="0035042C">
      <w:pPr>
        <w:pStyle w:val="ConsPlusNormal"/>
        <w:numPr>
          <w:ilvl w:val="0"/>
          <w:numId w:val="26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6EA58943" w14:textId="77777777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8FD1F0" w14:textId="77777777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2B75D51B" w14:textId="77777777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627D3C61" w14:textId="77777777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798251B1" w14:textId="02206D98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</w:t>
      </w:r>
      <w:r w:rsidR="00E271AE">
        <w:rPr>
          <w:i w:val="0"/>
        </w:rPr>
        <w:t xml:space="preserve">е) на третье лицо, Исполнитель </w:t>
      </w:r>
      <w:r w:rsidRPr="004B5AB3">
        <w:rPr>
          <w:i w:val="0"/>
        </w:rPr>
        <w:t>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60CC6110" w14:textId="77777777" w:rsidR="00552EAB" w:rsidRPr="00747DB7" w:rsidRDefault="00552EAB" w:rsidP="00CE5FE8">
      <w:pPr>
        <w:pStyle w:val="3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1BB484AC" w14:textId="63CC3E14" w:rsidR="00552EAB" w:rsidRPr="007D711D" w:rsidRDefault="00552EAB" w:rsidP="00C125C0">
      <w:pPr>
        <w:pStyle w:val="ConsPlusNormal"/>
        <w:numPr>
          <w:ilvl w:val="1"/>
          <w:numId w:val="24"/>
        </w:numPr>
        <w:tabs>
          <w:tab w:val="left" w:pos="709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</w:t>
      </w:r>
      <w:r w:rsidR="00983A65">
        <w:rPr>
          <w:i w:val="0"/>
        </w:rPr>
        <w:t xml:space="preserve"> </w:t>
      </w:r>
      <w:r w:rsidRPr="007D711D">
        <w:rPr>
          <w:i w:val="0"/>
        </w:rPr>
        <w:t>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77527680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3198F94C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54A0A88F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326F4885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723DF699" w14:textId="77777777" w:rsidR="00552EAB" w:rsidRPr="007D711D" w:rsidRDefault="00552EAB" w:rsidP="0035042C">
      <w:pPr>
        <w:pStyle w:val="ConsPlusNormal"/>
        <w:numPr>
          <w:ilvl w:val="1"/>
          <w:numId w:val="24"/>
        </w:numPr>
        <w:tabs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4E2A3515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444336E1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619D1DD1" w14:textId="77777777" w:rsidR="00552EAB" w:rsidRPr="007D711D" w:rsidRDefault="00552EAB" w:rsidP="0035042C">
      <w:pPr>
        <w:pStyle w:val="afff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638DD116" w14:textId="77777777" w:rsidR="00552EAB" w:rsidRPr="007D711D" w:rsidRDefault="00552EAB" w:rsidP="0035042C">
      <w:pPr>
        <w:pStyle w:val="afff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529B23FD" w14:textId="77777777" w:rsidR="00552EAB" w:rsidRPr="007D711D" w:rsidRDefault="00552EAB" w:rsidP="0035042C">
      <w:pPr>
        <w:pStyle w:val="afff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4C08970" w14:textId="77777777" w:rsidR="00552EAB" w:rsidRPr="007D711D" w:rsidRDefault="00552EAB" w:rsidP="00552EAB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09655014" w14:textId="31B97B18" w:rsidR="00552EAB" w:rsidRPr="007D711D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FB14CA">
        <w:rPr>
          <w:rFonts w:ascii="Tahoma" w:hAnsi="Tahoma" w:cs="Tahoma"/>
          <w:spacing w:val="-3"/>
        </w:rPr>
        <w:t>Свиридов Александр Михайлович, 1</w:t>
      </w:r>
      <w:r w:rsidR="00FB14CA" w:rsidRPr="00A0555C">
        <w:rPr>
          <w:rFonts w:ascii="Tahoma" w:hAnsi="Tahoma" w:cs="Tahoma"/>
          <w:spacing w:val="-3"/>
        </w:rPr>
        <w:t>43421, Московская область, г.о. Красногорск, автодорога Балтия тер., 26-й км, д 5, стр.3</w:t>
      </w:r>
      <w:r w:rsidR="00FB14CA">
        <w:rPr>
          <w:rFonts w:ascii="Tahoma" w:hAnsi="Tahoma" w:cs="Tahoma"/>
          <w:spacing w:val="-3"/>
        </w:rPr>
        <w:t>,</w:t>
      </w:r>
      <w:r w:rsidR="00CA4D61">
        <w:rPr>
          <w:rFonts w:ascii="Tahoma" w:hAnsi="Tahoma" w:cs="Tahoma"/>
          <w:szCs w:val="20"/>
        </w:rPr>
        <w:t xml:space="preserve"> оф. 4000</w:t>
      </w:r>
    </w:p>
    <w:p w14:paraId="0EBDC032" w14:textId="77777777" w:rsidR="00552EAB" w:rsidRPr="007D711D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14:paraId="20830918" w14:textId="77777777" w:rsidR="00552EAB" w:rsidRPr="007D711D" w:rsidRDefault="00552EAB" w:rsidP="00552EAB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5E00A9C5" w14:textId="77777777" w:rsidR="00552EAB" w:rsidRPr="007D711D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5A7DD26A" w14:textId="594C3832" w:rsidR="00552EAB" w:rsidRPr="00D31D99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D31D99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D31D99">
        <w:rPr>
          <w:rFonts w:ascii="Tahoma" w:hAnsi="Tahoma" w:cs="Tahoma"/>
          <w:spacing w:val="-3"/>
          <w:szCs w:val="20"/>
        </w:rPr>
        <w:t xml:space="preserve">: </w:t>
      </w:r>
      <w:r w:rsidR="00C125C0" w:rsidRPr="00C125C0">
        <w:rPr>
          <w:rFonts w:ascii="Tahoma" w:hAnsi="Tahoma" w:cs="Tahoma"/>
          <w:color w:val="0000FF"/>
          <w:szCs w:val="20"/>
          <w:u w:val="single"/>
          <w:lang w:val="en-US"/>
        </w:rPr>
        <w:t>Vladimir</w:t>
      </w:r>
      <w:r w:rsidR="00C125C0" w:rsidRPr="00D31D99">
        <w:rPr>
          <w:rFonts w:ascii="Tahoma" w:hAnsi="Tahoma" w:cs="Tahoma"/>
          <w:color w:val="0000FF"/>
          <w:szCs w:val="20"/>
          <w:u w:val="single"/>
        </w:rPr>
        <w:t>.</w:t>
      </w:r>
      <w:r w:rsidR="00C125C0" w:rsidRPr="00C125C0">
        <w:rPr>
          <w:rFonts w:ascii="Tahoma" w:hAnsi="Tahoma" w:cs="Tahoma"/>
          <w:color w:val="0000FF"/>
          <w:szCs w:val="20"/>
          <w:u w:val="single"/>
          <w:lang w:val="en-US"/>
        </w:rPr>
        <w:t>Morin</w:t>
      </w:r>
      <w:r w:rsidR="00C125C0" w:rsidRPr="00D31D99">
        <w:rPr>
          <w:rFonts w:ascii="Tahoma" w:hAnsi="Tahoma" w:cs="Tahoma"/>
          <w:color w:val="0000FF"/>
          <w:szCs w:val="20"/>
          <w:u w:val="single"/>
        </w:rPr>
        <w:t>@</w:t>
      </w:r>
      <w:r w:rsidR="00C125C0" w:rsidRPr="00C125C0">
        <w:rPr>
          <w:rFonts w:ascii="Tahoma" w:hAnsi="Tahoma" w:cs="Tahoma"/>
          <w:color w:val="0000FF"/>
          <w:szCs w:val="20"/>
          <w:u w:val="single"/>
          <w:lang w:val="en-US"/>
        </w:rPr>
        <w:t>tplusgroup</w:t>
      </w:r>
      <w:r w:rsidR="00C125C0" w:rsidRPr="00D31D99">
        <w:rPr>
          <w:rFonts w:ascii="Tahoma" w:hAnsi="Tahoma" w:cs="Tahoma"/>
          <w:color w:val="0000FF"/>
          <w:szCs w:val="20"/>
          <w:u w:val="single"/>
        </w:rPr>
        <w:t>.</w:t>
      </w:r>
      <w:r w:rsidR="00C125C0" w:rsidRPr="00C125C0">
        <w:rPr>
          <w:rFonts w:ascii="Tahoma" w:hAnsi="Tahoma" w:cs="Tahoma"/>
          <w:color w:val="0000FF"/>
          <w:szCs w:val="20"/>
          <w:u w:val="single"/>
          <w:lang w:val="en-US"/>
        </w:rPr>
        <w:t>ru</w:t>
      </w:r>
      <w:r w:rsidR="00C125C0" w:rsidRPr="00D31D99">
        <w:rPr>
          <w:rFonts w:ascii="Tahoma" w:hAnsi="Tahoma" w:cs="Tahoma"/>
          <w:szCs w:val="20"/>
        </w:rPr>
        <w:t xml:space="preserve">; </w:t>
      </w:r>
      <w:hyperlink r:id="rId8" w:history="1">
        <w:r w:rsidR="00C125C0" w:rsidRPr="00C125C0">
          <w:rPr>
            <w:rFonts w:ascii="Tahoma" w:hAnsi="Tahoma" w:cs="Tahoma"/>
            <w:color w:val="0000FF"/>
            <w:szCs w:val="20"/>
            <w:u w:val="single"/>
            <w:lang w:val="en-US"/>
          </w:rPr>
          <w:t>Natalya</w:t>
        </w:r>
        <w:r w:rsidR="00C125C0" w:rsidRPr="00D31D99">
          <w:rPr>
            <w:rFonts w:ascii="Tahoma" w:hAnsi="Tahoma" w:cs="Tahoma"/>
            <w:color w:val="0000FF"/>
            <w:szCs w:val="20"/>
            <w:u w:val="single"/>
          </w:rPr>
          <w:t>.</w:t>
        </w:r>
        <w:r w:rsidR="00C125C0" w:rsidRPr="00C125C0">
          <w:rPr>
            <w:rFonts w:ascii="Tahoma" w:hAnsi="Tahoma" w:cs="Tahoma"/>
            <w:color w:val="0000FF"/>
            <w:szCs w:val="20"/>
            <w:u w:val="single"/>
            <w:lang w:val="en-US"/>
          </w:rPr>
          <w:t>Tyumentseva</w:t>
        </w:r>
        <w:r w:rsidR="00C125C0" w:rsidRPr="00D31D99">
          <w:rPr>
            <w:rFonts w:ascii="Tahoma" w:hAnsi="Tahoma" w:cs="Tahoma"/>
            <w:color w:val="0000FF"/>
            <w:szCs w:val="20"/>
            <w:u w:val="single"/>
          </w:rPr>
          <w:t>@</w:t>
        </w:r>
        <w:r w:rsidR="00C125C0" w:rsidRPr="00C125C0">
          <w:rPr>
            <w:rFonts w:ascii="Tahoma" w:hAnsi="Tahoma" w:cs="Tahoma"/>
            <w:color w:val="0000FF"/>
            <w:szCs w:val="20"/>
            <w:u w:val="single"/>
            <w:lang w:val="en-US"/>
          </w:rPr>
          <w:t>esplus</w:t>
        </w:r>
        <w:r w:rsidR="00C125C0" w:rsidRPr="00D31D99">
          <w:rPr>
            <w:rFonts w:ascii="Tahoma" w:hAnsi="Tahoma" w:cs="Tahoma"/>
            <w:color w:val="0000FF"/>
            <w:szCs w:val="20"/>
            <w:u w:val="single"/>
          </w:rPr>
          <w:t>.</w:t>
        </w:r>
        <w:r w:rsidR="00C125C0" w:rsidRPr="00C125C0">
          <w:rPr>
            <w:rFonts w:ascii="Tahoma" w:hAnsi="Tahoma" w:cs="Tahoma"/>
            <w:color w:val="0000FF"/>
            <w:szCs w:val="20"/>
            <w:u w:val="single"/>
            <w:lang w:val="en-US"/>
          </w:rPr>
          <w:t>ru</w:t>
        </w:r>
      </w:hyperlink>
      <w:r w:rsidR="00594F7E" w:rsidRPr="00D31D99">
        <w:rPr>
          <w:rFonts w:ascii="Tahoma" w:hAnsi="Tahoma" w:cs="Tahoma"/>
          <w:szCs w:val="20"/>
        </w:rPr>
        <w:t xml:space="preserve"> </w:t>
      </w:r>
    </w:p>
    <w:p w14:paraId="27FE2345" w14:textId="77777777" w:rsidR="00552EAB" w:rsidRPr="007D711D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Pr="007D711D">
        <w:rPr>
          <w:rFonts w:ascii="Tahoma" w:hAnsi="Tahoma" w:cs="Tahoma"/>
        </w:rPr>
        <w:t>:</w:t>
      </w:r>
    </w:p>
    <w:p w14:paraId="5B9BE415" w14:textId="77777777" w:rsidR="00552EAB" w:rsidRPr="007D711D" w:rsidRDefault="00552EAB" w:rsidP="00552EAB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0689E78D" w14:textId="77777777" w:rsidR="00552EAB" w:rsidRPr="004B5AB3" w:rsidRDefault="00552EAB" w:rsidP="00552EAB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7384D19A" w14:textId="77777777" w:rsidR="00552EAB" w:rsidRPr="004B5AB3" w:rsidRDefault="00552EAB" w:rsidP="0035042C">
      <w:pPr>
        <w:pStyle w:val="30"/>
        <w:keepNext w:val="0"/>
        <w:keepLines w:val="0"/>
        <w:widowControl w:val="0"/>
        <w:numPr>
          <w:ilvl w:val="0"/>
          <w:numId w:val="24"/>
        </w:numPr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496A08CA" w14:textId="77777777" w:rsidR="00552EAB" w:rsidRPr="00F84ED5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03E0135D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653926E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0F254FEB" w14:textId="77777777" w:rsidR="00552EAB" w:rsidRPr="009B4CA3" w:rsidRDefault="00552EAB" w:rsidP="00552EA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2577A890" w14:textId="77777777" w:rsidR="00552EAB" w:rsidRPr="009B4CA3" w:rsidRDefault="00552EAB" w:rsidP="00552EA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A8A6D02" w14:textId="77777777" w:rsidR="00552EAB" w:rsidRPr="009B4CA3" w:rsidRDefault="00552EAB" w:rsidP="00552EA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2B84D79E" w14:textId="77777777" w:rsidR="00552EAB" w:rsidRPr="009B4CA3" w:rsidRDefault="00552EAB" w:rsidP="00552EA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2250A5D6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AF6C9A1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38A1D285" w14:textId="77777777" w:rsidR="00552EAB" w:rsidRPr="009F4A80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33161887" w14:textId="7BDC2943" w:rsidR="00552EAB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</w:t>
      </w:r>
      <w:r w:rsidR="00BC75D7">
        <w:rPr>
          <w:rFonts w:ascii="Tahoma" w:hAnsi="Tahoma" w:cs="Tahoma"/>
          <w:szCs w:val="20"/>
        </w:rPr>
        <w:t>е, установленной в Приложении №</w:t>
      </w:r>
      <w:r w:rsidR="00AE35FF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14:paraId="71B7AF35" w14:textId="176AC737" w:rsidR="00552EAB" w:rsidRDefault="00552EAB" w:rsidP="00552EA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</w:t>
      </w:r>
      <w:r w:rsidR="00BC75D7">
        <w:rPr>
          <w:rFonts w:ascii="Tahoma" w:hAnsi="Tahoma" w:cs="Tahoma"/>
          <w:szCs w:val="20"/>
        </w:rPr>
        <w:t>ветствующую информацию Заказчику</w:t>
      </w:r>
      <w:r>
        <w:rPr>
          <w:rFonts w:ascii="Tahoma" w:hAnsi="Tahoma" w:cs="Tahoma"/>
          <w:szCs w:val="20"/>
        </w:rPr>
        <w:t>.</w:t>
      </w:r>
    </w:p>
    <w:p w14:paraId="2EC97EFD" w14:textId="77777777" w:rsidR="00552EAB" w:rsidRDefault="00552EAB" w:rsidP="00552EAB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031977C5" w14:textId="77777777" w:rsidR="00552EAB" w:rsidRDefault="00552EAB" w:rsidP="00552EA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03147B77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43D12EDE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AFFD2AF" w14:textId="77777777" w:rsidR="00552EAB" w:rsidRPr="000354B5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14:paraId="5342662E" w14:textId="77777777" w:rsidR="00552EAB" w:rsidRPr="000354B5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14:paraId="3556CE0D" w14:textId="1C20F0B6" w:rsidR="00552EAB" w:rsidRPr="003A4D71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 w:rsidR="00BC75D7">
        <w:rPr>
          <w:rFonts w:ascii="Tahoma" w:hAnsi="Tahoma" w:cs="Tahoma"/>
          <w:szCs w:val="20"/>
        </w:rPr>
        <w:t>указанной в форме (Приложение №</w:t>
      </w:r>
      <w:r w:rsidR="00AE35FF">
        <w:rPr>
          <w:rFonts w:ascii="Tahoma" w:hAnsi="Tahoma" w:cs="Tahoma"/>
          <w:szCs w:val="20"/>
        </w:rPr>
        <w:t>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14:paraId="5E2B8C4E" w14:textId="77777777" w:rsidR="00552EAB" w:rsidRPr="004B5AB3" w:rsidRDefault="00552EAB" w:rsidP="00552EA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47B28665" w14:textId="77777777" w:rsidR="00552EAB" w:rsidRPr="004B5AB3" w:rsidRDefault="00552EAB" w:rsidP="00552EAB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26DAA669" w14:textId="77777777" w:rsidR="00552EAB" w:rsidRPr="004B5AB3" w:rsidRDefault="00552EAB" w:rsidP="0035042C">
      <w:pPr>
        <w:pStyle w:val="30"/>
        <w:keepNext w:val="0"/>
        <w:keepLines w:val="0"/>
        <w:widowControl w:val="0"/>
        <w:numPr>
          <w:ilvl w:val="0"/>
          <w:numId w:val="24"/>
        </w:numPr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r w:rsidRPr="004B5AB3">
        <w:rPr>
          <w:rStyle w:val="afff7"/>
          <w:rFonts w:ascii="Tahoma" w:hAnsi="Tahoma" w:cs="Tahoma"/>
          <w:bCs w:val="0"/>
          <w:color w:val="000000" w:themeColor="text1"/>
          <w:sz w:val="20"/>
          <w:szCs w:val="20"/>
        </w:rPr>
        <w:footnoteReference w:id="2"/>
      </w:r>
    </w:p>
    <w:p w14:paraId="2D2EDC31" w14:textId="77777777" w:rsidR="00552EAB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79C219AA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4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265F951B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BE7FA83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4D8234ED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173550ED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736E4BFE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6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69663C71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1229ADEB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6401D54E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3560EF5F" w14:textId="19598E4B" w:rsidR="00552EAB" w:rsidRPr="009653DA" w:rsidRDefault="00552EAB" w:rsidP="00552EA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</w:t>
      </w:r>
      <w:r w:rsidR="00BF1A51">
        <w:rPr>
          <w:rFonts w:ascii="Tahoma" w:eastAsia="Times New Roman" w:hAnsi="Tahoma" w:cs="Tahoma"/>
          <w:szCs w:val="20"/>
        </w:rPr>
        <w:t xml:space="preserve">тов приема-передачи документов </w:t>
      </w:r>
      <w:r w:rsidRPr="009653DA">
        <w:rPr>
          <w:rFonts w:ascii="Tahoma" w:eastAsia="Times New Roman" w:hAnsi="Tahoma" w:cs="Tahoma"/>
          <w:szCs w:val="20"/>
        </w:rPr>
        <w:t>или электронных носителей информации;</w:t>
      </w:r>
    </w:p>
    <w:p w14:paraId="62CBE7C7" w14:textId="6AD56CBE" w:rsidR="00552EAB" w:rsidRPr="009653DA" w:rsidRDefault="00BF1A51" w:rsidP="00552EA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 случае</w:t>
      </w:r>
      <w:r w:rsidR="00552EAB" w:rsidRPr="009653DA">
        <w:rPr>
          <w:rFonts w:ascii="Tahoma" w:eastAsia="Times New Roman" w:hAnsi="Tahoma" w:cs="Tahoma"/>
          <w:szCs w:val="20"/>
        </w:rPr>
        <w:t xml:space="preserve">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43879615" w14:textId="77777777" w:rsidR="00552EAB" w:rsidRPr="009653DA" w:rsidRDefault="00552EAB" w:rsidP="00552EA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439586D6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A628619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10BF5C6E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1849984B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9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5A642ECA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5063E867" w14:textId="77777777" w:rsidR="00552EAB" w:rsidRPr="009653DA" w:rsidRDefault="00552EAB" w:rsidP="0035042C">
      <w:pPr>
        <w:pStyle w:val="afffa"/>
        <w:numPr>
          <w:ilvl w:val="2"/>
          <w:numId w:val="24"/>
        </w:numPr>
        <w:tabs>
          <w:tab w:val="num" w:pos="852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23D79C46" w14:textId="77777777" w:rsidR="00552EAB" w:rsidRPr="009653DA" w:rsidRDefault="00552EAB" w:rsidP="0035042C">
      <w:pPr>
        <w:pStyle w:val="afffa"/>
        <w:numPr>
          <w:ilvl w:val="2"/>
          <w:numId w:val="24"/>
        </w:numPr>
        <w:tabs>
          <w:tab w:val="num" w:pos="852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2192EFA4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1D0021A0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2916AFB3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665F1ED2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6A2E525A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0E1A2E66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D72C185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5676C336" w14:textId="423DD63E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</w:t>
      </w:r>
      <w:r w:rsidR="00BF1A51">
        <w:rPr>
          <w:rFonts w:ascii="Tahoma" w:eastAsia="Times New Roman" w:hAnsi="Tahoma" w:cs="Tahoma"/>
          <w:szCs w:val="20"/>
        </w:rPr>
        <w:t>Третьим лицам в результате иных</w:t>
      </w:r>
      <w:r w:rsidRPr="009653DA">
        <w:rPr>
          <w:rFonts w:ascii="Tahoma" w:eastAsia="Times New Roman" w:hAnsi="Tahoma" w:cs="Tahoma"/>
          <w:szCs w:val="20"/>
        </w:rPr>
        <w:t xml:space="preserve"> правомерных или противоправных деяний (действий, бездействия) Раскрывающей стороны;</w:t>
      </w:r>
    </w:p>
    <w:p w14:paraId="252BDBCA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1E9BA0D0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53750987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4BFB6233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05F3166C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9AFE32E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4BAB5385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06B0002B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290325D9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78CFC075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5174569" w14:textId="3839AAB2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78CE9F30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29BDF0AC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76C6B040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3F64892D" w14:textId="60952D84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14:paraId="0EEF5BFE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FA8CE2F" w14:textId="6FDAA94E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14:paraId="59FA894F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7B728A4A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74303CFB" w14:textId="4059DCA0" w:rsidR="00552EAB" w:rsidRDefault="00552EAB" w:rsidP="00552EAB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79A04C03" w14:textId="77777777" w:rsidR="00552EAB" w:rsidRPr="004B5AB3" w:rsidRDefault="00552EAB" w:rsidP="0035042C">
      <w:pPr>
        <w:pStyle w:val="30"/>
        <w:keepNext w:val="0"/>
        <w:keepLines w:val="0"/>
        <w:widowControl w:val="0"/>
        <w:numPr>
          <w:ilvl w:val="0"/>
          <w:numId w:val="24"/>
        </w:numPr>
        <w:tabs>
          <w:tab w:val="num" w:pos="567"/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1590FF69" w14:textId="7D1C0A2B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14:paraId="76A31D68" w14:textId="215131D9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6AAC1CCF" w14:textId="77777777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67DA1F1E" w14:textId="77777777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35E8ADA5" w14:textId="77777777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3A5A746C" w14:textId="77777777" w:rsidR="00552EAB" w:rsidRPr="004B5AB3" w:rsidRDefault="00552EAB" w:rsidP="0035042C">
      <w:pPr>
        <w:pStyle w:val="afffa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3B313923" w14:textId="7DBD408F" w:rsidR="00552EAB" w:rsidRPr="004B5AB3" w:rsidRDefault="00552EAB" w:rsidP="00552EA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 указанных в</w:t>
      </w:r>
      <w:r w:rsidR="00BF1A51">
        <w:rPr>
          <w:rFonts w:ascii="Tahoma" w:hAnsi="Tahoma" w:cs="Tahoma"/>
          <w:szCs w:val="20"/>
        </w:rPr>
        <w:t xml:space="preserve"> настоящем пункте, Исполнитель </w:t>
      </w:r>
      <w:r w:rsidRPr="004B5AB3">
        <w:rPr>
          <w:rFonts w:ascii="Tahoma" w:hAnsi="Tahoma" w:cs="Tahoma"/>
          <w:szCs w:val="20"/>
        </w:rPr>
        <w:t>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6A69CEC0" w14:textId="77777777" w:rsidR="00552EAB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782D902F" w14:textId="77777777" w:rsidR="00552EAB" w:rsidRPr="00F04365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14:paraId="0701659F" w14:textId="5A8310B4" w:rsidR="00552EAB" w:rsidRPr="00F04365" w:rsidRDefault="00552EAB" w:rsidP="0035042C">
      <w:pPr>
        <w:pStyle w:val="afffa"/>
        <w:numPr>
          <w:ilvl w:val="2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</w:t>
      </w:r>
      <w:r w:rsidR="002E5817">
        <w:rPr>
          <w:rFonts w:ascii="Tahoma" w:hAnsi="Tahoma" w:cs="Tahoma"/>
          <w:szCs w:val="20"/>
        </w:rPr>
        <w:t xml:space="preserve">Заявок с приложениями, </w:t>
      </w:r>
      <w:r w:rsidRPr="00F04365">
        <w:rPr>
          <w:rFonts w:ascii="Tahoma" w:hAnsi="Tahoma" w:cs="Tahoma"/>
          <w:szCs w:val="20"/>
        </w:rPr>
        <w:t>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5BA432B1" w14:textId="77777777" w:rsidR="00552EAB" w:rsidRPr="00F04365" w:rsidRDefault="00552EAB" w:rsidP="0035042C">
      <w:pPr>
        <w:pStyle w:val="afffa"/>
        <w:numPr>
          <w:ilvl w:val="2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45399767" w14:textId="77777777" w:rsidR="00552EAB" w:rsidRDefault="00552EAB" w:rsidP="0035042C">
      <w:pPr>
        <w:pStyle w:val="afffa"/>
        <w:numPr>
          <w:ilvl w:val="2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4D7221DC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2E89CDCA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77A88231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16977A67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4C3F8AC6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3CBBA11A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5202DC1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E87E748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EC08866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3B3DA9B1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47A3AFDC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D9E6C7A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1B47130" w14:textId="77777777" w:rsidR="00552EAB" w:rsidRPr="00F04365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32673BCB" w14:textId="77777777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60F1D969" w14:textId="77777777" w:rsidR="000059D3" w:rsidRPr="004B5AB3" w:rsidRDefault="000059D3" w:rsidP="0058730D">
      <w:pPr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392E74BA" w14:textId="77777777" w:rsidR="000059D3" w:rsidRPr="0058730D" w:rsidRDefault="009E5F90" w:rsidP="0035042C">
      <w:pPr>
        <w:pStyle w:val="affff4"/>
        <w:numPr>
          <w:ilvl w:val="0"/>
          <w:numId w:val="17"/>
        </w:numPr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№1. </w:t>
      </w:r>
      <w:r w:rsidR="000059D3" w:rsidRPr="0058730D">
        <w:rPr>
          <w:rFonts w:ascii="Tahoma" w:hAnsi="Tahoma" w:cs="Tahoma"/>
          <w:sz w:val="20"/>
          <w:szCs w:val="20"/>
        </w:rPr>
        <w:t>Техническое задание</w:t>
      </w:r>
      <w:r w:rsidR="00EF5935">
        <w:rPr>
          <w:rFonts w:ascii="Tahoma" w:hAnsi="Tahoma" w:cs="Tahoma"/>
          <w:sz w:val="20"/>
          <w:szCs w:val="20"/>
        </w:rPr>
        <w:t>.</w:t>
      </w:r>
    </w:p>
    <w:p w14:paraId="4640C668" w14:textId="25915BDF" w:rsidR="000059D3" w:rsidRDefault="009E5F90" w:rsidP="0035042C">
      <w:pPr>
        <w:pStyle w:val="affff4"/>
        <w:numPr>
          <w:ilvl w:val="0"/>
          <w:numId w:val="17"/>
        </w:numPr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№2. </w:t>
      </w:r>
      <w:r w:rsidR="00AE35FF" w:rsidRPr="00AE35FF">
        <w:rPr>
          <w:rFonts w:ascii="Tahoma" w:hAnsi="Tahoma" w:cs="Tahoma"/>
          <w:sz w:val="20"/>
          <w:szCs w:val="20"/>
        </w:rPr>
        <w:t>Расчет стоимости услуг</w:t>
      </w:r>
      <w:r w:rsidR="00EF5935">
        <w:rPr>
          <w:rFonts w:ascii="Tahoma" w:hAnsi="Tahoma" w:cs="Tahoma"/>
          <w:sz w:val="20"/>
          <w:szCs w:val="20"/>
        </w:rPr>
        <w:t>.</w:t>
      </w:r>
    </w:p>
    <w:p w14:paraId="43CBB7A4" w14:textId="7B831A44" w:rsidR="00AE35FF" w:rsidRPr="0058730D" w:rsidRDefault="00AE35FF" w:rsidP="0035042C">
      <w:pPr>
        <w:pStyle w:val="affff4"/>
        <w:numPr>
          <w:ilvl w:val="0"/>
          <w:numId w:val="17"/>
        </w:numPr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№3. </w:t>
      </w:r>
      <w:r w:rsidRPr="00AE35FF">
        <w:rPr>
          <w:rFonts w:ascii="Tahoma" w:hAnsi="Tahoma" w:cs="Tahoma"/>
          <w:sz w:val="20"/>
          <w:szCs w:val="20"/>
        </w:rPr>
        <w:t>Акт оказанных услуг</w:t>
      </w:r>
      <w:r>
        <w:rPr>
          <w:rFonts w:ascii="Tahoma" w:hAnsi="Tahoma" w:cs="Tahoma"/>
          <w:sz w:val="20"/>
          <w:szCs w:val="20"/>
        </w:rPr>
        <w:t>.</w:t>
      </w:r>
    </w:p>
    <w:p w14:paraId="3E085E85" w14:textId="6CB96925" w:rsidR="000059D3" w:rsidRDefault="00AE35FF" w:rsidP="0035042C">
      <w:pPr>
        <w:pStyle w:val="affff4"/>
        <w:numPr>
          <w:ilvl w:val="0"/>
          <w:numId w:val="17"/>
        </w:numPr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№4</w:t>
      </w:r>
      <w:r w:rsidR="009E5F90">
        <w:rPr>
          <w:rFonts w:ascii="Tahoma" w:hAnsi="Tahoma" w:cs="Tahoma"/>
          <w:sz w:val="20"/>
          <w:szCs w:val="20"/>
        </w:rPr>
        <w:t xml:space="preserve">. </w:t>
      </w:r>
      <w:r w:rsidR="000059D3" w:rsidRPr="0058730D">
        <w:rPr>
          <w:rFonts w:ascii="Tahoma" w:hAnsi="Tahoma" w:cs="Tahoma"/>
          <w:sz w:val="20"/>
          <w:szCs w:val="20"/>
        </w:rPr>
        <w:t>Форма предоставления информации о цепочке собственников (бенефициарах)</w:t>
      </w:r>
      <w:r w:rsidR="00EF5935">
        <w:rPr>
          <w:rFonts w:ascii="Tahoma" w:hAnsi="Tahoma" w:cs="Tahoma"/>
          <w:sz w:val="20"/>
          <w:szCs w:val="20"/>
        </w:rPr>
        <w:t>.</w:t>
      </w:r>
    </w:p>
    <w:p w14:paraId="4004ABE4" w14:textId="77777777" w:rsidR="003731A1" w:rsidRDefault="003731A1" w:rsidP="003731A1">
      <w:pPr>
        <w:pStyle w:val="affff4"/>
        <w:spacing w:before="60" w:beforeAutospacing="0" w:after="0" w:afterAutospacing="0"/>
        <w:ind w:left="851"/>
        <w:jc w:val="both"/>
        <w:rPr>
          <w:rFonts w:ascii="Tahoma" w:hAnsi="Tahoma" w:cs="Tahoma"/>
          <w:sz w:val="20"/>
          <w:szCs w:val="20"/>
        </w:rPr>
      </w:pPr>
    </w:p>
    <w:p w14:paraId="621EECE1" w14:textId="77777777" w:rsidR="000059D3" w:rsidRPr="0058730D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tabs>
          <w:tab w:val="num" w:pos="567"/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8730D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377" w:type="dxa"/>
        <w:tblLayout w:type="fixed"/>
        <w:tblLook w:val="01E0" w:firstRow="1" w:lastRow="1" w:firstColumn="1" w:lastColumn="1" w:noHBand="0" w:noVBand="0"/>
      </w:tblPr>
      <w:tblGrid>
        <w:gridCol w:w="4786"/>
        <w:gridCol w:w="4591"/>
      </w:tblGrid>
      <w:tr w:rsidR="000A68A6" w:rsidRPr="001E5691" w14:paraId="5DBDCEEF" w14:textId="77777777" w:rsidTr="00E22E71">
        <w:trPr>
          <w:trHeight w:val="240"/>
        </w:trPr>
        <w:tc>
          <w:tcPr>
            <w:tcW w:w="4786" w:type="dxa"/>
          </w:tcPr>
          <w:p w14:paraId="57726867" w14:textId="77777777" w:rsidR="000A68A6" w:rsidRPr="001E5691" w:rsidRDefault="000A68A6" w:rsidP="00E22E71">
            <w:pPr>
              <w:widowControl w:val="0"/>
              <w:shd w:val="clear" w:color="auto" w:fill="FFFFFF"/>
              <w:rPr>
                <w:rFonts w:ascii="Tahoma" w:hAnsi="Tahoma" w:cs="Tahoma"/>
                <w:b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Cs w:val="20"/>
              </w:rPr>
              <w:t>Заказчик</w:t>
            </w:r>
          </w:p>
        </w:tc>
        <w:tc>
          <w:tcPr>
            <w:tcW w:w="4591" w:type="dxa"/>
          </w:tcPr>
          <w:p w14:paraId="5B1C0A23" w14:textId="77777777" w:rsidR="000A68A6" w:rsidRPr="001E5691" w:rsidRDefault="000A68A6" w:rsidP="00E22E71">
            <w:pPr>
              <w:widowControl w:val="0"/>
              <w:shd w:val="clear" w:color="auto" w:fill="FFFFFF"/>
              <w:rPr>
                <w:rFonts w:ascii="Tahoma" w:hAnsi="Tahoma" w:cs="Tahoma"/>
                <w:b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Cs w:val="20"/>
              </w:rPr>
              <w:t>Исполнитель</w:t>
            </w:r>
          </w:p>
        </w:tc>
      </w:tr>
      <w:tr w:rsidR="000A68A6" w:rsidRPr="001E5691" w14:paraId="50C00786" w14:textId="77777777" w:rsidTr="00C9350E">
        <w:trPr>
          <w:trHeight w:val="224"/>
        </w:trPr>
        <w:tc>
          <w:tcPr>
            <w:tcW w:w="4786" w:type="dxa"/>
          </w:tcPr>
          <w:p w14:paraId="55B88815" w14:textId="77777777" w:rsidR="000A68A6" w:rsidRPr="001E5691" w:rsidRDefault="000A68A6" w:rsidP="00C9350E">
            <w:pPr>
              <w:widowControl w:val="0"/>
              <w:shd w:val="clear" w:color="auto" w:fill="FFFFFF"/>
              <w:tabs>
                <w:tab w:val="left" w:pos="4232"/>
              </w:tabs>
              <w:spacing w:after="0"/>
              <w:ind w:right="-108"/>
              <w:rPr>
                <w:rFonts w:ascii="Tahoma" w:hAnsi="Tahoma" w:cs="Tahoma"/>
                <w:b/>
                <w:color w:val="000000"/>
                <w:spacing w:val="-3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pacing w:val="-3"/>
                <w:szCs w:val="20"/>
              </w:rPr>
              <w:t>АО «ЭнергосбыТ Плюс</w:t>
            </w:r>
            <w:r w:rsidRPr="001E5691">
              <w:rPr>
                <w:rFonts w:ascii="Tahoma" w:hAnsi="Tahoma" w:cs="Tahoma"/>
                <w:b/>
                <w:color w:val="000000"/>
                <w:spacing w:val="-3"/>
                <w:szCs w:val="20"/>
              </w:rPr>
              <w:t>»</w:t>
            </w:r>
          </w:p>
        </w:tc>
        <w:tc>
          <w:tcPr>
            <w:tcW w:w="4591" w:type="dxa"/>
          </w:tcPr>
          <w:p w14:paraId="23495EA1" w14:textId="53C03746" w:rsidR="000A68A6" w:rsidRPr="001E5691" w:rsidRDefault="0006773F" w:rsidP="00C9350E">
            <w:pPr>
              <w:widowControl w:val="0"/>
              <w:shd w:val="clear" w:color="auto" w:fill="FFFFFF"/>
              <w:spacing w:after="0"/>
              <w:rPr>
                <w:rFonts w:ascii="Tahoma" w:hAnsi="Tahoma" w:cs="Tahoma"/>
                <w:b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pacing w:val="-3"/>
                <w:szCs w:val="20"/>
              </w:rPr>
              <w:t>______________</w:t>
            </w:r>
          </w:p>
        </w:tc>
      </w:tr>
      <w:tr w:rsidR="000A68A6" w:rsidRPr="00EC7506" w14:paraId="54BFCA46" w14:textId="77777777" w:rsidTr="00E22E71">
        <w:trPr>
          <w:trHeight w:val="240"/>
        </w:trPr>
        <w:tc>
          <w:tcPr>
            <w:tcW w:w="4786" w:type="dxa"/>
          </w:tcPr>
          <w:p w14:paraId="71ED92FE" w14:textId="77777777" w:rsidR="000A68A6" w:rsidRPr="00311410" w:rsidRDefault="000A68A6" w:rsidP="0029160B">
            <w:pPr>
              <w:widowControl w:val="0"/>
              <w:spacing w:line="240" w:lineRule="auto"/>
              <w:jc w:val="both"/>
              <w:rPr>
                <w:rFonts w:ascii="Tahoma" w:hAnsi="Tahoma" w:cs="Tahoma"/>
                <w:b/>
                <w:color w:val="000000"/>
                <w:szCs w:val="20"/>
              </w:rPr>
            </w:pPr>
            <w:r w:rsidRPr="00311410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Юридический адрес: </w:t>
            </w:r>
            <w:r w:rsidR="00C75258" w:rsidRPr="00A0555C">
              <w:rPr>
                <w:rFonts w:ascii="Tahoma" w:hAnsi="Tahoma" w:cs="Tahoma"/>
                <w:spacing w:val="-3"/>
              </w:rPr>
              <w:t>143421, Московская область, г.о. Красногорск, автодорога Балтия тер., 26-й км, д 5, стр.3</w:t>
            </w:r>
            <w:r w:rsidR="00C75258">
              <w:rPr>
                <w:rFonts w:ascii="Tahoma" w:hAnsi="Tahoma" w:cs="Tahoma"/>
                <w:spacing w:val="-3"/>
              </w:rPr>
              <w:t>,</w:t>
            </w:r>
            <w:r w:rsidRPr="00311410">
              <w:rPr>
                <w:rFonts w:ascii="Tahoma" w:hAnsi="Tahoma" w:cs="Tahoma"/>
                <w:szCs w:val="20"/>
              </w:rPr>
              <w:t xml:space="preserve"> оф. 513</w:t>
            </w:r>
          </w:p>
        </w:tc>
        <w:tc>
          <w:tcPr>
            <w:tcW w:w="4591" w:type="dxa"/>
          </w:tcPr>
          <w:p w14:paraId="422D0905" w14:textId="670F493B" w:rsidR="000A68A6" w:rsidRPr="00EC7506" w:rsidRDefault="000A68A6" w:rsidP="0006773F">
            <w:pPr>
              <w:widowControl w:val="0"/>
              <w:spacing w:line="240" w:lineRule="auto"/>
              <w:jc w:val="both"/>
              <w:rPr>
                <w:rFonts w:ascii="Tahoma" w:hAnsi="Tahoma" w:cs="Tahoma"/>
                <w:b/>
                <w:color w:val="000000"/>
                <w:szCs w:val="20"/>
              </w:rPr>
            </w:pPr>
            <w:r w:rsidRPr="00EC7506">
              <w:rPr>
                <w:rFonts w:ascii="Tahoma" w:hAnsi="Tahoma" w:cs="Tahoma"/>
                <w:color w:val="000000"/>
                <w:spacing w:val="-3"/>
                <w:szCs w:val="20"/>
              </w:rPr>
              <w:t>Юридический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Pr="00EC7506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адрес: </w:t>
            </w:r>
          </w:p>
        </w:tc>
      </w:tr>
      <w:tr w:rsidR="000A68A6" w:rsidRPr="00EC7506" w14:paraId="47429DBB" w14:textId="77777777" w:rsidTr="00E22E71">
        <w:trPr>
          <w:trHeight w:val="495"/>
        </w:trPr>
        <w:tc>
          <w:tcPr>
            <w:tcW w:w="4786" w:type="dxa"/>
          </w:tcPr>
          <w:p w14:paraId="5CBFC7E1" w14:textId="77777777" w:rsidR="000A68A6" w:rsidRPr="00004AD1" w:rsidRDefault="000A68A6" w:rsidP="00B94455">
            <w:pPr>
              <w:widowControl w:val="0"/>
              <w:shd w:val="clear" w:color="auto" w:fill="FFFFFF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004AD1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ИНН </w:t>
            </w:r>
            <w:r w:rsidRPr="00004AD1">
              <w:rPr>
                <w:rFonts w:ascii="Tahoma" w:hAnsi="Tahoma" w:cs="Tahoma"/>
                <w:szCs w:val="20"/>
              </w:rPr>
              <w:t>5612042824</w:t>
            </w:r>
            <w:r w:rsidRPr="00004AD1">
              <w:rPr>
                <w:rFonts w:ascii="Tahoma" w:hAnsi="Tahoma" w:cs="Tahoma"/>
                <w:color w:val="000000"/>
                <w:spacing w:val="3"/>
                <w:szCs w:val="20"/>
              </w:rPr>
              <w:t>, КПП</w:t>
            </w:r>
            <w:r>
              <w:rPr>
                <w:rFonts w:ascii="Tahoma" w:hAnsi="Tahoma" w:cs="Tahoma"/>
                <w:color w:val="000000"/>
                <w:spacing w:val="3"/>
                <w:szCs w:val="20"/>
              </w:rPr>
              <w:t xml:space="preserve"> </w:t>
            </w:r>
            <w:r w:rsidRPr="00004AD1">
              <w:rPr>
                <w:rFonts w:ascii="Tahoma" w:hAnsi="Tahoma" w:cs="Tahoma"/>
                <w:szCs w:val="20"/>
              </w:rPr>
              <w:t>997650001</w:t>
            </w:r>
            <w:r w:rsidR="00B94455">
              <w:rPr>
                <w:rFonts w:ascii="Tahoma" w:hAnsi="Tahoma" w:cs="Tahoma"/>
                <w:szCs w:val="20"/>
              </w:rPr>
              <w:br/>
            </w:r>
            <w:r w:rsidRPr="00004AD1">
              <w:rPr>
                <w:rFonts w:ascii="Tahoma" w:hAnsi="Tahoma" w:cs="Tahoma"/>
                <w:color w:val="000000"/>
                <w:spacing w:val="-3"/>
                <w:szCs w:val="20"/>
              </w:rPr>
              <w:t>ОГРН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Pr="00004AD1">
              <w:rPr>
                <w:rFonts w:ascii="Tahoma" w:hAnsi="Tahoma" w:cs="Tahoma"/>
                <w:szCs w:val="20"/>
              </w:rPr>
              <w:t>1055612021981</w:t>
            </w:r>
          </w:p>
        </w:tc>
        <w:tc>
          <w:tcPr>
            <w:tcW w:w="4591" w:type="dxa"/>
          </w:tcPr>
          <w:p w14:paraId="4463E485" w14:textId="0B7A51AA" w:rsidR="000A68A6" w:rsidRPr="00EC7506" w:rsidRDefault="000A68A6" w:rsidP="00A36385">
            <w:pPr>
              <w:widowControl w:val="0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ИНН 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                 </w:t>
            </w: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>, КПП</w:t>
            </w:r>
            <w:r w:rsidR="00D01D3D"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="00B94455">
              <w:rPr>
                <w:rFonts w:ascii="Tahoma" w:hAnsi="Tahoma" w:cs="Tahoma"/>
                <w:color w:val="000000"/>
                <w:spacing w:val="-3"/>
                <w:szCs w:val="20"/>
              </w:rPr>
              <w:br/>
            </w: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>ОГРН</w:t>
            </w:r>
            <w:r w:rsidR="00D01D3D"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="00DE758B">
              <w:rPr>
                <w:rFonts w:ascii="Tahoma" w:eastAsia="Calibri" w:hAnsi="Tahoma" w:cs="Tahoma"/>
                <w:szCs w:val="20"/>
              </w:rPr>
              <w:t xml:space="preserve"> </w:t>
            </w:r>
          </w:p>
        </w:tc>
      </w:tr>
      <w:tr w:rsidR="000A68A6" w:rsidRPr="00EC7506" w14:paraId="24AED449" w14:textId="77777777" w:rsidTr="00E22E71">
        <w:trPr>
          <w:trHeight w:val="720"/>
        </w:trPr>
        <w:tc>
          <w:tcPr>
            <w:tcW w:w="4786" w:type="dxa"/>
          </w:tcPr>
          <w:p w14:paraId="61A9D97C" w14:textId="77777777" w:rsidR="000A68A6" w:rsidRPr="001E5691" w:rsidRDefault="000A68A6" w:rsidP="0029160B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Банковские реквизиты:</w:t>
            </w:r>
          </w:p>
          <w:p w14:paraId="1EB41CA4" w14:textId="4B678009" w:rsidR="0031288D" w:rsidRPr="001E5691" w:rsidRDefault="0058730D" w:rsidP="00B94455">
            <w:pPr>
              <w:widowControl w:val="0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>
              <w:rPr>
                <w:rFonts w:ascii="Tahoma" w:hAnsi="Tahoma" w:cs="Tahoma"/>
                <w:color w:val="000000"/>
                <w:spacing w:val="-3"/>
                <w:szCs w:val="20"/>
              </w:rPr>
              <w:t>р</w:t>
            </w:r>
            <w:r w:rsidR="000A68A6"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/с №</w:t>
            </w:r>
            <w:r w:rsidR="000A68A6" w:rsidRPr="00311410">
              <w:rPr>
                <w:rFonts w:ascii="Tahoma" w:hAnsi="Tahoma" w:cs="Tahoma"/>
                <w:szCs w:val="20"/>
              </w:rPr>
              <w:t>№40702810700010103178</w:t>
            </w:r>
            <w:r w:rsidR="009E5F90">
              <w:rPr>
                <w:rFonts w:ascii="Tahoma" w:hAnsi="Tahoma" w:cs="Tahoma"/>
                <w:szCs w:val="20"/>
              </w:rPr>
              <w:br/>
            </w:r>
            <w:r w:rsidR="000A68A6"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в </w:t>
            </w:r>
            <w:r w:rsidR="000A68A6">
              <w:rPr>
                <w:rFonts w:ascii="Tahoma" w:hAnsi="Tahoma" w:cs="Tahoma"/>
                <w:szCs w:val="20"/>
              </w:rPr>
              <w:t>Московском</w:t>
            </w:r>
            <w:r w:rsidR="000A68A6" w:rsidRPr="00311410">
              <w:rPr>
                <w:rFonts w:ascii="Tahoma" w:hAnsi="Tahoma" w:cs="Tahoma"/>
                <w:szCs w:val="20"/>
              </w:rPr>
              <w:t xml:space="preserve"> филиал</w:t>
            </w:r>
            <w:r w:rsidR="000A68A6">
              <w:rPr>
                <w:rFonts w:ascii="Tahoma" w:hAnsi="Tahoma" w:cs="Tahoma"/>
                <w:szCs w:val="20"/>
              </w:rPr>
              <w:t>е</w:t>
            </w:r>
            <w:r w:rsidR="000A68A6" w:rsidRPr="00311410">
              <w:rPr>
                <w:rFonts w:ascii="Tahoma" w:hAnsi="Tahoma" w:cs="Tahoma"/>
                <w:szCs w:val="20"/>
              </w:rPr>
              <w:t xml:space="preserve"> ПАО «МЕТКОМБАНК»</w:t>
            </w:r>
            <w:r w:rsidR="00B94455">
              <w:rPr>
                <w:rFonts w:ascii="Tahoma" w:hAnsi="Tahoma" w:cs="Tahoma"/>
                <w:szCs w:val="20"/>
              </w:rPr>
              <w:br/>
            </w:r>
            <w:r w:rsidR="00B94455">
              <w:rPr>
                <w:rFonts w:ascii="Tahoma" w:hAnsi="Tahoma" w:cs="Tahoma"/>
                <w:color w:val="000000"/>
                <w:spacing w:val="-3"/>
                <w:szCs w:val="20"/>
              </w:rPr>
              <w:t>к</w:t>
            </w:r>
            <w:r w:rsidR="000A68A6"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/с</w:t>
            </w:r>
            <w:r w:rsidR="000A68A6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="000A68A6">
              <w:rPr>
                <w:rFonts w:ascii="Tahoma" w:hAnsi="Tahoma" w:cs="Tahoma"/>
                <w:szCs w:val="20"/>
              </w:rPr>
              <w:t>30101810945250000200</w:t>
            </w:r>
            <w:r w:rsidR="00B94455">
              <w:rPr>
                <w:rFonts w:ascii="Tahoma" w:hAnsi="Tahoma" w:cs="Tahoma"/>
                <w:color w:val="000000"/>
                <w:spacing w:val="-3"/>
                <w:szCs w:val="20"/>
              </w:rPr>
              <w:br/>
            </w:r>
            <w:r w:rsidR="000A68A6"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БИК</w:t>
            </w:r>
            <w:r w:rsidR="000A68A6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="000A68A6">
              <w:rPr>
                <w:rFonts w:ascii="Tahoma" w:hAnsi="Tahoma" w:cs="Tahoma"/>
                <w:szCs w:val="20"/>
              </w:rPr>
              <w:t>044525200</w:t>
            </w:r>
          </w:p>
        </w:tc>
        <w:tc>
          <w:tcPr>
            <w:tcW w:w="4591" w:type="dxa"/>
          </w:tcPr>
          <w:p w14:paraId="7EBB8E19" w14:textId="77777777" w:rsidR="000A68A6" w:rsidRPr="001E5691" w:rsidRDefault="000A68A6" w:rsidP="0029160B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Банковские реквизиты:</w:t>
            </w:r>
          </w:p>
          <w:p w14:paraId="7C476311" w14:textId="6E9B8B05" w:rsidR="00B94455" w:rsidRPr="00B94455" w:rsidRDefault="00B94455" w:rsidP="00B9445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р/с </w:t>
            </w:r>
          </w:p>
          <w:p w14:paraId="60313BB8" w14:textId="77777777" w:rsidR="0006773F" w:rsidRDefault="0006773F" w:rsidP="00B94455">
            <w:pPr>
              <w:widowControl w:val="0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</w:p>
          <w:p w14:paraId="0280DD1A" w14:textId="61A9657B" w:rsidR="000A68A6" w:rsidRPr="00EC7506" w:rsidRDefault="00B94455" w:rsidP="00B94455">
            <w:pPr>
              <w:widowControl w:val="0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>Б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ИК </w:t>
            </w:r>
          </w:p>
        </w:tc>
      </w:tr>
      <w:tr w:rsidR="000A68A6" w:rsidRPr="00491C37" w14:paraId="0B7DD60B" w14:textId="77777777" w:rsidTr="00E22E71">
        <w:trPr>
          <w:trHeight w:val="720"/>
        </w:trPr>
        <w:tc>
          <w:tcPr>
            <w:tcW w:w="4786" w:type="dxa"/>
          </w:tcPr>
          <w:p w14:paraId="6212C3F2" w14:textId="77777777" w:rsidR="000A68A6" w:rsidRPr="00BF452D" w:rsidRDefault="000A68A6" w:rsidP="00B94455">
            <w:pPr>
              <w:widowControl w:val="0"/>
              <w:shd w:val="clear" w:color="auto" w:fill="FFFFFF"/>
              <w:spacing w:line="240" w:lineRule="auto"/>
              <w:ind w:right="-108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>______________________/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>К.Р. Азизов</w:t>
            </w: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/ </w:t>
            </w:r>
          </w:p>
          <w:p w14:paraId="04F3FA14" w14:textId="77777777" w:rsidR="000A68A6" w:rsidRPr="00BF452D" w:rsidRDefault="000A68A6" w:rsidP="00F16934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>м.п.</w:t>
            </w:r>
          </w:p>
          <w:p w14:paraId="1ECD789B" w14:textId="0F9EA507" w:rsidR="000A68A6" w:rsidRPr="00BF452D" w:rsidRDefault="000A68A6" w:rsidP="00B94455">
            <w:pPr>
              <w:widowControl w:val="0"/>
              <w:shd w:val="clear" w:color="auto" w:fill="FFFFFF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>«__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>__»  ____________________ 2023</w:t>
            </w: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года</w:t>
            </w:r>
          </w:p>
        </w:tc>
        <w:tc>
          <w:tcPr>
            <w:tcW w:w="4591" w:type="dxa"/>
          </w:tcPr>
          <w:p w14:paraId="4B9893A5" w14:textId="1E0D3C80" w:rsidR="000A68A6" w:rsidRPr="00491C37" w:rsidRDefault="000A68A6" w:rsidP="00B94455">
            <w:pPr>
              <w:widowControl w:val="0"/>
              <w:shd w:val="clear" w:color="auto" w:fill="FFFFFF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>___________________________/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              </w:t>
            </w: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>/</w:t>
            </w:r>
          </w:p>
          <w:p w14:paraId="376509C4" w14:textId="77777777" w:rsidR="000A68A6" w:rsidRPr="00491C37" w:rsidRDefault="000A68A6" w:rsidP="00F16934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>м.п.</w:t>
            </w:r>
          </w:p>
          <w:p w14:paraId="3A348277" w14:textId="7BACF34A" w:rsidR="000A68A6" w:rsidRPr="00491C37" w:rsidRDefault="000A68A6" w:rsidP="00B94455">
            <w:pPr>
              <w:widowControl w:val="0"/>
              <w:shd w:val="clear" w:color="auto" w:fill="FFFFFF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>«_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>____»  _____________________ 202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>3</w:t>
            </w: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года</w:t>
            </w:r>
          </w:p>
        </w:tc>
      </w:tr>
    </w:tbl>
    <w:p w14:paraId="44F22DF4" w14:textId="77777777" w:rsidR="000059D3" w:rsidRDefault="000059D3" w:rsidP="000059D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64A4A547" w14:textId="2872D480" w:rsidR="00225528" w:rsidRPr="008829AF" w:rsidRDefault="00A94587" w:rsidP="007C0D7D">
      <w:pPr>
        <w:pStyle w:val="afff2"/>
        <w:pageBreakBefore/>
        <w:ind w:right="-6" w:firstLine="56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 </w:t>
      </w:r>
      <w:r w:rsidR="00225528" w:rsidRPr="008829AF">
        <w:rPr>
          <w:rFonts w:ascii="Tahoma" w:hAnsi="Tahoma" w:cs="Tahoma"/>
          <w:sz w:val="20"/>
          <w:szCs w:val="20"/>
        </w:rPr>
        <w:t>1</w:t>
      </w:r>
    </w:p>
    <w:p w14:paraId="1B659200" w14:textId="0D1A9E8E" w:rsidR="00225528" w:rsidRPr="008829AF" w:rsidRDefault="00225528" w:rsidP="00225528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eastAsia="Times New Roman" w:hAnsi="Tahoma" w:cs="Tahoma"/>
          <w:szCs w:val="20"/>
        </w:rPr>
      </w:pPr>
      <w:r w:rsidRPr="008829AF">
        <w:rPr>
          <w:rFonts w:ascii="Tahoma" w:hAnsi="Tahoma" w:cs="Tahoma"/>
          <w:szCs w:val="20"/>
        </w:rPr>
        <w:t xml:space="preserve">к Договору </w:t>
      </w:r>
      <w:r w:rsidR="007C0D7D">
        <w:rPr>
          <w:rFonts w:ascii="Tahoma" w:eastAsia="Times New Roman" w:hAnsi="Tahoma" w:cs="Tahoma"/>
          <w:szCs w:val="20"/>
        </w:rPr>
        <w:t>на оказание услуг</w:t>
      </w:r>
    </w:p>
    <w:p w14:paraId="229ED17C" w14:textId="77777777" w:rsidR="00225528" w:rsidRPr="00B94455" w:rsidRDefault="00225528" w:rsidP="00225528">
      <w:pPr>
        <w:pStyle w:val="afff2"/>
        <w:ind w:right="-6" w:firstLine="56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№ _______от "___"__________2023</w:t>
      </w:r>
      <w:r w:rsidRPr="00B94455">
        <w:rPr>
          <w:rFonts w:ascii="Tahoma" w:hAnsi="Tahoma" w:cs="Tahoma"/>
          <w:sz w:val="20"/>
          <w:szCs w:val="20"/>
        </w:rPr>
        <w:t>г</w:t>
      </w:r>
      <w:r w:rsidRPr="00B94455">
        <w:rPr>
          <w:rFonts w:ascii="Tahoma" w:hAnsi="Tahoma" w:cs="Tahoma"/>
          <w:b/>
          <w:sz w:val="20"/>
          <w:szCs w:val="20"/>
        </w:rPr>
        <w:t>.</w:t>
      </w:r>
    </w:p>
    <w:p w14:paraId="41D74076" w14:textId="77777777" w:rsidR="00225528" w:rsidRDefault="00225528" w:rsidP="00225528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D0D477" w14:textId="77777777" w:rsidR="00225528" w:rsidRPr="008829AF" w:rsidRDefault="00225528" w:rsidP="0022552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8829AF">
        <w:rPr>
          <w:rFonts w:ascii="Tahoma" w:hAnsi="Tahoma" w:cs="Tahoma"/>
          <w:b/>
          <w:szCs w:val="20"/>
        </w:rPr>
        <w:t>ТЕХНИЧЕСКОЕ ЗАДАНИЕ</w:t>
      </w:r>
    </w:p>
    <w:p w14:paraId="37A84BF8" w14:textId="77777777" w:rsidR="008643B5" w:rsidRPr="009F033E" w:rsidRDefault="008643B5" w:rsidP="008643B5">
      <w:pPr>
        <w:numPr>
          <w:ilvl w:val="0"/>
          <w:numId w:val="13"/>
        </w:numPr>
        <w:spacing w:before="120" w:after="0" w:line="240" w:lineRule="auto"/>
        <w:ind w:left="397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Общие положения</w:t>
      </w:r>
    </w:p>
    <w:p w14:paraId="4E774376" w14:textId="77777777" w:rsidR="008643B5" w:rsidRPr="009F033E" w:rsidRDefault="008643B5" w:rsidP="008643B5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Полное наименование услуг:</w:t>
      </w:r>
    </w:p>
    <w:p w14:paraId="5063D298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58228F">
        <w:rPr>
          <w:rFonts w:ascii="Tahoma" w:eastAsia="Times New Roman" w:hAnsi="Tahoma" w:cs="Tahoma"/>
          <w:bCs/>
          <w:szCs w:val="20"/>
        </w:rPr>
        <w:t>Доработка функционала 1С:Энергобиллинг</w:t>
      </w:r>
      <w:r w:rsidRPr="009F033E">
        <w:rPr>
          <w:rFonts w:ascii="Tahoma" w:eastAsia="Times New Roman" w:hAnsi="Tahoma" w:cs="Tahoma"/>
          <w:bCs/>
          <w:szCs w:val="20"/>
        </w:rPr>
        <w:t>.</w:t>
      </w:r>
    </w:p>
    <w:p w14:paraId="2092EB0F" w14:textId="77777777" w:rsidR="008643B5" w:rsidRPr="009F033E" w:rsidRDefault="008643B5" w:rsidP="008643B5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Назначение технического Задания:</w:t>
      </w:r>
    </w:p>
    <w:p w14:paraId="3F50701F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Настоящее техническое Задание устанавливает требования по доработке (модификации) существующей функциональности биллингового информационно-программного комплекса, в целях развития автом</w:t>
      </w:r>
      <w:r>
        <w:rPr>
          <w:rFonts w:ascii="Tahoma" w:eastAsia="Times New Roman" w:hAnsi="Tahoma" w:cs="Tahoma"/>
          <w:bCs/>
          <w:szCs w:val="20"/>
        </w:rPr>
        <w:t>атизации бизнес-процессов тепло</w:t>
      </w:r>
      <w:r w:rsidRPr="009F033E">
        <w:rPr>
          <w:rFonts w:ascii="Tahoma" w:eastAsia="Times New Roman" w:hAnsi="Tahoma" w:cs="Tahoma"/>
          <w:bCs/>
          <w:szCs w:val="20"/>
        </w:rPr>
        <w:t>-сбытовой деятельности, прочих ЖКХ услуг в АО «ЭнергосбыТ Плюс».</w:t>
      </w:r>
    </w:p>
    <w:p w14:paraId="0BEA2EA8" w14:textId="77777777" w:rsidR="008643B5" w:rsidRPr="009F033E" w:rsidRDefault="008643B5" w:rsidP="008643B5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Принятые сокращения:</w:t>
      </w:r>
    </w:p>
    <w:p w14:paraId="320C8AE5" w14:textId="77777777" w:rsidR="008643B5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ТЗ – настоящее Техническое задание.</w:t>
      </w:r>
    </w:p>
    <w:p w14:paraId="26393EF2" w14:textId="77777777" w:rsidR="008643B5" w:rsidRPr="0058228F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58228F">
        <w:rPr>
          <w:rFonts w:ascii="Tahoma" w:eastAsia="Times New Roman" w:hAnsi="Tahoma" w:cs="Tahoma"/>
          <w:bCs/>
          <w:szCs w:val="20"/>
        </w:rPr>
        <w:t>ТП – технический проект на модификацию.</w:t>
      </w:r>
    </w:p>
    <w:p w14:paraId="7D3095E3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ИПК – информационно-программный комплекс.</w:t>
      </w:r>
    </w:p>
    <w:p w14:paraId="4BF32CB6" w14:textId="77777777" w:rsidR="008643B5" w:rsidRPr="009F033E" w:rsidRDefault="008643B5" w:rsidP="008643B5">
      <w:pPr>
        <w:numPr>
          <w:ilvl w:val="0"/>
          <w:numId w:val="13"/>
        </w:numPr>
        <w:spacing w:before="120" w:after="0" w:line="240" w:lineRule="auto"/>
        <w:ind w:left="397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Сроки оказания услуг</w:t>
      </w:r>
    </w:p>
    <w:p w14:paraId="4B0716B6" w14:textId="77777777" w:rsidR="008643B5" w:rsidRDefault="008643B5" w:rsidP="008643B5">
      <w:pPr>
        <w:numPr>
          <w:ilvl w:val="1"/>
          <w:numId w:val="23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Общий срок оказания Услуг с даты подписания договора Сторонами по </w:t>
      </w:r>
      <w:r w:rsidRPr="004722A1">
        <w:rPr>
          <w:rFonts w:ascii="Tahoma" w:eastAsia="Times New Roman" w:hAnsi="Tahoma" w:cs="Tahoma"/>
          <w:color w:val="000000"/>
          <w:szCs w:val="20"/>
        </w:rPr>
        <w:t>«31» декабря 2023г.</w:t>
      </w:r>
    </w:p>
    <w:p w14:paraId="69FF20BA" w14:textId="77777777" w:rsidR="008643B5" w:rsidRPr="001B2DFA" w:rsidRDefault="008643B5" w:rsidP="008643B5">
      <w:pPr>
        <w:numPr>
          <w:ilvl w:val="1"/>
          <w:numId w:val="23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1B2DFA">
        <w:rPr>
          <w:rFonts w:ascii="Tahoma" w:eastAsia="Times New Roman" w:hAnsi="Tahoma" w:cs="Tahoma"/>
          <w:color w:val="000000"/>
          <w:szCs w:val="20"/>
        </w:rPr>
        <w:t>Сроки оказания Услуг по заявкам, оформляемым по формам Приложения №1 к Техническому заданию:</w:t>
      </w:r>
    </w:p>
    <w:p w14:paraId="7B976CE3" w14:textId="77777777" w:rsidR="008643B5" w:rsidRPr="001B2DFA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Cs w:val="20"/>
        </w:rPr>
      </w:pPr>
      <w:r w:rsidRPr="001B2DFA">
        <w:rPr>
          <w:rFonts w:ascii="Tahoma" w:eastAsia="Times New Roman" w:hAnsi="Tahoma" w:cs="Tahoma"/>
          <w:color w:val="000000"/>
          <w:szCs w:val="20"/>
        </w:rPr>
        <w:t>Начало: с даты подписания заявки Сторонами.</w:t>
      </w:r>
    </w:p>
    <w:p w14:paraId="7B394130" w14:textId="77777777" w:rsidR="008643B5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Cs w:val="20"/>
        </w:rPr>
      </w:pPr>
      <w:r w:rsidRPr="001B2DFA">
        <w:rPr>
          <w:rFonts w:ascii="Tahoma" w:eastAsia="Times New Roman" w:hAnsi="Tahoma" w:cs="Tahoma"/>
          <w:color w:val="000000"/>
          <w:szCs w:val="20"/>
        </w:rPr>
        <w:t>Окончание: дата, указанная в заявке.</w:t>
      </w:r>
    </w:p>
    <w:p w14:paraId="5E86D109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Сроки оказания услуг по Заявкам должны соответствовать условиям, изложенным в п.4.2. Договора.</w:t>
      </w:r>
    </w:p>
    <w:p w14:paraId="750E372F" w14:textId="77777777" w:rsidR="008643B5" w:rsidRPr="009F033E" w:rsidRDefault="008643B5" w:rsidP="008643B5">
      <w:pPr>
        <w:numPr>
          <w:ilvl w:val="0"/>
          <w:numId w:val="23"/>
        </w:numPr>
        <w:spacing w:before="120" w:after="0" w:line="240" w:lineRule="auto"/>
        <w:rPr>
          <w:rFonts w:ascii="Tahoma" w:eastAsia="Times New Roman" w:hAnsi="Tahoma" w:cs="Tahoma"/>
          <w:b/>
          <w:color w:val="000000"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Перечень,</w:t>
      </w:r>
      <w:r w:rsidRPr="009F033E">
        <w:rPr>
          <w:rFonts w:ascii="Tahoma" w:eastAsia="Times New Roman" w:hAnsi="Tahoma" w:cs="Tahoma"/>
          <w:b/>
          <w:color w:val="000000"/>
          <w:szCs w:val="20"/>
        </w:rPr>
        <w:t xml:space="preserve"> объем </w:t>
      </w:r>
      <w:r>
        <w:rPr>
          <w:rFonts w:ascii="Tahoma" w:eastAsia="Times New Roman" w:hAnsi="Tahoma" w:cs="Tahoma"/>
          <w:b/>
          <w:color w:val="000000"/>
          <w:szCs w:val="20"/>
        </w:rPr>
        <w:t>и состав оказываемых</w:t>
      </w:r>
      <w:r w:rsidRPr="009F033E">
        <w:rPr>
          <w:rFonts w:ascii="Tahoma" w:eastAsia="Times New Roman" w:hAnsi="Tahoma" w:cs="Tahoma"/>
          <w:b/>
          <w:color w:val="000000"/>
          <w:szCs w:val="20"/>
        </w:rPr>
        <w:t xml:space="preserve"> услуг</w:t>
      </w:r>
    </w:p>
    <w:p w14:paraId="3D67FC03" w14:textId="77777777" w:rsidR="008643B5" w:rsidRPr="009F033E" w:rsidRDefault="008643B5" w:rsidP="008643B5">
      <w:pPr>
        <w:numPr>
          <w:ilvl w:val="1"/>
          <w:numId w:val="23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Перечень</w:t>
      </w:r>
      <w:r w:rsidRPr="009F033E">
        <w:rPr>
          <w:rFonts w:ascii="Tahoma" w:eastAsia="Times New Roman" w:hAnsi="Tahoma" w:cs="Tahoma"/>
          <w:color w:val="000000"/>
          <w:szCs w:val="20"/>
        </w:rPr>
        <w:t xml:space="preserve"> оказываемых услуг:</w:t>
      </w:r>
    </w:p>
    <w:p w14:paraId="593BD555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рамках реализации настоящего ТЗ Исполнитель оказывает следующие услуги:</w:t>
      </w:r>
    </w:p>
    <w:p w14:paraId="6773FA57" w14:textId="77777777" w:rsidR="008643B5" w:rsidRPr="009F033E" w:rsidRDefault="008643B5" w:rsidP="008643B5">
      <w:pPr>
        <w:numPr>
          <w:ilvl w:val="0"/>
          <w:numId w:val="29"/>
        </w:numPr>
        <w:spacing w:before="120" w:after="0" w:line="240" w:lineRule="auto"/>
        <w:ind w:left="1021" w:hanging="170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Доработка функционала корпоративной информационной системы </w:t>
      </w:r>
      <w:r>
        <w:rPr>
          <w:rFonts w:ascii="Tahoma" w:eastAsia="Times New Roman" w:hAnsi="Tahoma" w:cs="Tahoma"/>
          <w:bCs/>
          <w:szCs w:val="20"/>
        </w:rPr>
        <w:t>1С:Энергобиллинг</w:t>
      </w:r>
      <w:r w:rsidRPr="009F033E">
        <w:rPr>
          <w:rFonts w:ascii="Tahoma" w:eastAsia="Times New Roman" w:hAnsi="Tahoma" w:cs="Tahoma"/>
          <w:bCs/>
          <w:szCs w:val="20"/>
        </w:rPr>
        <w:t xml:space="preserve"> в соответствии с Фиксированным перечнем Услуг, указанных в таблице 1.</w:t>
      </w:r>
    </w:p>
    <w:p w14:paraId="6757BAFD" w14:textId="77777777" w:rsidR="008643B5" w:rsidRPr="009F033E" w:rsidRDefault="008643B5" w:rsidP="008643B5">
      <w:pPr>
        <w:widowControl w:val="0"/>
        <w:numPr>
          <w:ilvl w:val="0"/>
          <w:numId w:val="29"/>
        </w:numPr>
        <w:spacing w:before="120" w:after="0" w:line="240" w:lineRule="auto"/>
        <w:ind w:left="1021" w:hanging="170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Доработка функционала корпоративной информационной системы </w:t>
      </w:r>
      <w:r>
        <w:rPr>
          <w:rFonts w:ascii="Tahoma" w:eastAsia="Times New Roman" w:hAnsi="Tahoma" w:cs="Tahoma"/>
          <w:bCs/>
          <w:szCs w:val="20"/>
        </w:rPr>
        <w:t>1С:Энергобиллинг</w:t>
      </w:r>
      <w:r w:rsidRPr="009F033E">
        <w:rPr>
          <w:rFonts w:ascii="Tahoma" w:eastAsia="Times New Roman" w:hAnsi="Tahoma" w:cs="Tahoma"/>
          <w:bCs/>
          <w:szCs w:val="20"/>
        </w:rPr>
        <w:t xml:space="preserve"> сверх Фиксированного перечня Услуг. </w:t>
      </w:r>
    </w:p>
    <w:p w14:paraId="2BAD5E84" w14:textId="77777777" w:rsidR="008643B5" w:rsidRPr="009F033E" w:rsidRDefault="008643B5" w:rsidP="008643B5">
      <w:pPr>
        <w:numPr>
          <w:ilvl w:val="1"/>
          <w:numId w:val="23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Объем оказываемых услуг:</w:t>
      </w:r>
    </w:p>
    <w:p w14:paraId="350FC94B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рамках реализации настоящего ТЗ Исполнитель оказывает услуги по обеспечению развития информационных и функциональных возможностей ИП</w:t>
      </w:r>
      <w:r>
        <w:rPr>
          <w:rFonts w:ascii="Tahoma" w:eastAsia="Times New Roman" w:hAnsi="Tahoma" w:cs="Tahoma"/>
          <w:bCs/>
          <w:szCs w:val="20"/>
        </w:rPr>
        <w:t>К</w:t>
      </w:r>
      <w:r w:rsidRPr="009F033E">
        <w:rPr>
          <w:rFonts w:ascii="Tahoma" w:eastAsia="Times New Roman" w:hAnsi="Tahoma" w:cs="Tahoma"/>
          <w:bCs/>
          <w:szCs w:val="20"/>
        </w:rPr>
        <w:t>, оптимизации функционирования ИП</w:t>
      </w:r>
      <w:r>
        <w:rPr>
          <w:rFonts w:ascii="Tahoma" w:eastAsia="Times New Roman" w:hAnsi="Tahoma" w:cs="Tahoma"/>
          <w:bCs/>
          <w:szCs w:val="20"/>
        </w:rPr>
        <w:t>К</w:t>
      </w:r>
      <w:r w:rsidRPr="009F033E">
        <w:rPr>
          <w:rFonts w:ascii="Tahoma" w:eastAsia="Times New Roman" w:hAnsi="Tahoma" w:cs="Tahoma"/>
          <w:bCs/>
          <w:szCs w:val="20"/>
        </w:rPr>
        <w:t xml:space="preserve"> в соответствии с требованиями, описанными в разделе 4 настоящего Технического задания:</w:t>
      </w:r>
    </w:p>
    <w:p w14:paraId="39AA05D5" w14:textId="77777777" w:rsidR="008643B5" w:rsidRDefault="008643B5" w:rsidP="008643B5">
      <w:pPr>
        <w:numPr>
          <w:ilvl w:val="2"/>
          <w:numId w:val="23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Доработка функционала корпоративной информационной системы </w:t>
      </w:r>
      <w:r>
        <w:rPr>
          <w:rFonts w:ascii="Tahoma" w:eastAsia="Times New Roman" w:hAnsi="Tahoma" w:cs="Tahoma"/>
          <w:bCs/>
          <w:szCs w:val="20"/>
        </w:rPr>
        <w:t>1С:Энергобиллинг</w:t>
      </w:r>
      <w:r w:rsidRPr="009F033E">
        <w:rPr>
          <w:rFonts w:ascii="Tahoma" w:eastAsia="Times New Roman" w:hAnsi="Tahoma" w:cs="Tahoma"/>
          <w:color w:val="000000"/>
          <w:szCs w:val="20"/>
        </w:rPr>
        <w:t xml:space="preserve"> в соответствии с Фиксированным перечнем Услуг, указанных в таблице 1:</w:t>
      </w:r>
    </w:p>
    <w:p w14:paraId="4AAE9013" w14:textId="77777777" w:rsidR="008643B5" w:rsidRPr="00CD781D" w:rsidRDefault="008643B5" w:rsidP="008643B5">
      <w:pPr>
        <w:pStyle w:val="afffa"/>
        <w:keepNext/>
        <w:suppressAutoHyphens/>
        <w:spacing w:before="120" w:after="120" w:line="240" w:lineRule="auto"/>
        <w:ind w:left="360"/>
        <w:jc w:val="right"/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ar-SA"/>
        </w:rPr>
      </w:pPr>
      <w:r w:rsidRPr="00CD781D">
        <w:rPr>
          <w:rFonts w:ascii="Tahoma" w:eastAsia="Times New Roman" w:hAnsi="Tahoma" w:cs="Tahoma"/>
          <w:bCs/>
          <w:color w:val="000000" w:themeColor="text1"/>
          <w:sz w:val="18"/>
          <w:szCs w:val="18"/>
        </w:rPr>
        <w:t xml:space="preserve">Таблица 1. </w:t>
      </w:r>
      <w:r w:rsidRPr="00CD781D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ar-SA"/>
        </w:rPr>
        <w:t>Фиксированный перечень Услуг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458"/>
        <w:gridCol w:w="3049"/>
        <w:gridCol w:w="1881"/>
        <w:gridCol w:w="4524"/>
      </w:tblGrid>
      <w:tr w:rsidR="00390998" w:rsidRPr="00CB1D1E" w14:paraId="589CB885" w14:textId="77777777" w:rsidTr="004B77D5">
        <w:trPr>
          <w:trHeight w:val="558"/>
        </w:trPr>
        <w:tc>
          <w:tcPr>
            <w:tcW w:w="228" w:type="pct"/>
          </w:tcPr>
          <w:p w14:paraId="25D9FE9F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1539" w:type="pct"/>
            <w:hideMark/>
          </w:tcPr>
          <w:p w14:paraId="3709EBCF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Наименование Услуги</w:t>
            </w:r>
          </w:p>
        </w:tc>
        <w:tc>
          <w:tcPr>
            <w:tcW w:w="950" w:type="pct"/>
            <w:vAlign w:val="center"/>
          </w:tcPr>
          <w:p w14:paraId="12A83A12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Ориентировочный объем Услуг, человеко-часы</w:t>
            </w:r>
          </w:p>
        </w:tc>
        <w:tc>
          <w:tcPr>
            <w:tcW w:w="2283" w:type="pct"/>
            <w:hideMark/>
          </w:tcPr>
          <w:p w14:paraId="5AC87E28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Описание модификации</w:t>
            </w:r>
          </w:p>
        </w:tc>
      </w:tr>
      <w:tr w:rsidR="00390998" w:rsidRPr="00CB1D1E" w14:paraId="61A38D4D" w14:textId="77777777" w:rsidTr="004B77D5">
        <w:trPr>
          <w:trHeight w:val="900"/>
        </w:trPr>
        <w:tc>
          <w:tcPr>
            <w:tcW w:w="228" w:type="pct"/>
          </w:tcPr>
          <w:p w14:paraId="0F5FA70D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14:paraId="6398644E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 xml:space="preserve">Модификация существующей обработки (При фин расчете в накладную должна попадать информация по виду расчета и вид нагрузки из Актов тепловых расчетов. </w:t>
            </w:r>
            <w:r w:rsidRPr="00CB1D1E">
              <w:rPr>
                <w:rFonts w:ascii="Tahoma" w:hAnsi="Tahoma" w:cs="Tahoma"/>
                <w:sz w:val="16"/>
                <w:szCs w:val="16"/>
              </w:rPr>
              <w:br/>
              <w:t>Актуализация функционала автоматических перерасчетов и отчета КЭС_5)</w:t>
            </w:r>
          </w:p>
        </w:tc>
        <w:tc>
          <w:tcPr>
            <w:tcW w:w="950" w:type="pct"/>
          </w:tcPr>
          <w:p w14:paraId="684CE238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283" w:type="pct"/>
            <w:hideMark/>
          </w:tcPr>
          <w:p w14:paraId="688F6F09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 xml:space="preserve">Необходимо в существующей обработке заменить формируемый документ «Акт технического обследования» на аналогичный документ «Акт финансового перерасчёта». Отличия документов в том, что у «Акта финансового перерасчёта» более детальные записи в Табличной части с большим количеством колонок, чем у «акта технического обследования» </w:t>
            </w:r>
          </w:p>
        </w:tc>
      </w:tr>
      <w:tr w:rsidR="00390998" w:rsidRPr="00CB1D1E" w14:paraId="419CC3F2" w14:textId="77777777" w:rsidTr="004B77D5">
        <w:trPr>
          <w:trHeight w:val="900"/>
        </w:trPr>
        <w:tc>
          <w:tcPr>
            <w:tcW w:w="228" w:type="pct"/>
          </w:tcPr>
          <w:p w14:paraId="5A70A56D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14:paraId="2E873A5D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Модификация теплового расчета (в части расчёта некачественной поставки в зонах не ЦЗТ)</w:t>
            </w:r>
          </w:p>
        </w:tc>
        <w:tc>
          <w:tcPr>
            <w:tcW w:w="950" w:type="pct"/>
          </w:tcPr>
          <w:p w14:paraId="14D6CD9E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283" w:type="pct"/>
            <w:hideMark/>
          </w:tcPr>
          <w:p w14:paraId="0F9AD2F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Необходимо в существующем функционале Теплового расчёта в части расчёта некачественной поставки в зонах Не ЦЗТ добавить условия, при которых такой расчёт выполняться не должен. Так же данные условия должны быть добавлены в существующий функционал финансового расчёта для исключения выставления документов за некачественную поставку.</w:t>
            </w:r>
          </w:p>
        </w:tc>
      </w:tr>
      <w:tr w:rsidR="00390998" w:rsidRPr="00CB1D1E" w14:paraId="65D40386" w14:textId="77777777" w:rsidTr="004B77D5">
        <w:trPr>
          <w:trHeight w:val="1575"/>
        </w:trPr>
        <w:tc>
          <w:tcPr>
            <w:tcW w:w="228" w:type="pct"/>
          </w:tcPr>
          <w:p w14:paraId="3615EFCF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14:paraId="029DAA53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Модификация синхронизации ФИАС в теплоустановках с кодом ФИАС строений</w:t>
            </w:r>
          </w:p>
        </w:tc>
        <w:tc>
          <w:tcPr>
            <w:tcW w:w="950" w:type="pct"/>
          </w:tcPr>
          <w:p w14:paraId="759BE89F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2283" w:type="pct"/>
            <w:hideMark/>
          </w:tcPr>
          <w:p w14:paraId="79381DF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Синхронизация адресов у Строений (зданий) и подчиненных объектов (теплоустановок - ТУ).</w:t>
            </w:r>
          </w:p>
          <w:p w14:paraId="78E357F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1) Нужна обработка (с фоновым заданием раз в день) для синхронизации адресов между строениями и подчиненными ТУ, но с обязательным условием, что дополнительный реквизит адреса: конкретное помещение (квартира/помещение/офис и т.д.) затираться не должен (т.е. синхронизируется все, что записано до корпуса дома (включительно) от адреса строения к адресам ТУ. После синхронизации представление адреса по ТУ, должно формироваться с учетом данного реквизита.</w:t>
            </w:r>
          </w:p>
          <w:p w14:paraId="44B36019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2) Запретить пользователем (без прав админа) изменять адрес ТУ, кроме полей конкретного помещения (квартиры/помещения/офиса и т.д.). Те адрес должен быть виден в ТУ, но при попытке изменить адрес должно выводиться только изменение помещения.</w:t>
            </w:r>
          </w:p>
          <w:p w14:paraId="307A7B2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3) При прикреплении ТУ к помещению строения адрес ТУ должен формироваться автоматически аналогично адресу Строения, кроме кроме полей конкретного помещения (квартиры/помещения/офиса и т.д.)</w:t>
            </w:r>
          </w:p>
        </w:tc>
      </w:tr>
      <w:tr w:rsidR="00390998" w:rsidRPr="00CB1D1E" w14:paraId="39131BED" w14:textId="77777777" w:rsidTr="004B77D5">
        <w:trPr>
          <w:trHeight w:val="1575"/>
        </w:trPr>
        <w:tc>
          <w:tcPr>
            <w:tcW w:w="228" w:type="pct"/>
          </w:tcPr>
          <w:p w14:paraId="119822E5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14:paraId="147F5E4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Модификация внешней обработки для выполнения перерасчетов</w:t>
            </w:r>
          </w:p>
        </w:tc>
        <w:tc>
          <w:tcPr>
            <w:tcW w:w="950" w:type="pct"/>
          </w:tcPr>
          <w:p w14:paraId="75513870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283" w:type="pct"/>
            <w:hideMark/>
          </w:tcPr>
          <w:p w14:paraId="47EF0EAF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Необходимо выполнить доработку существующей внешней обработки – добавить возможность устанавливать признаки перерасчетов (связанный и/или зеркальный перерасчеты) в шаблон Excel и чтобы эти признаки отражались в актах технического обследования</w:t>
            </w:r>
          </w:p>
        </w:tc>
      </w:tr>
      <w:tr w:rsidR="00390998" w:rsidRPr="00CB1D1E" w14:paraId="41D317CC" w14:textId="77777777" w:rsidTr="004B77D5">
        <w:trPr>
          <w:trHeight w:val="1575"/>
        </w:trPr>
        <w:tc>
          <w:tcPr>
            <w:tcW w:w="228" w:type="pct"/>
          </w:tcPr>
          <w:p w14:paraId="2D233076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14:paraId="3A06DEC8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Изменение логики расчета Гкал на ГВС в МКД</w:t>
            </w:r>
          </w:p>
        </w:tc>
        <w:tc>
          <w:tcPr>
            <w:tcW w:w="950" w:type="pct"/>
          </w:tcPr>
          <w:p w14:paraId="349D762C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2283" w:type="pct"/>
            <w:hideMark/>
          </w:tcPr>
          <w:p w14:paraId="17CB55D2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Требуется модификация распределения м3 по показаниям ОДПУ для бойлерных МКД.</w:t>
            </w:r>
          </w:p>
          <w:p w14:paraId="6EA818FA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Если схема теплоснабжения строения закрытая и установлен признак «Бойлер», то в случае наличия по ОДПУ показаний по м3 (в т.ч. нулевых) они не должны распределяться на графики ГВС подчиненных позиций теплоустановок, должны распределяться на потери в теплопотребляющем оборудовании или абонентских сетях. Если оборудование и сети отсутствуют или не имеют потерь в м3, то показания в м3 должны попадать в небаланс</w:t>
            </w:r>
          </w:p>
        </w:tc>
      </w:tr>
      <w:tr w:rsidR="00390998" w:rsidRPr="00CB1D1E" w14:paraId="230B12DC" w14:textId="77777777" w:rsidTr="004B77D5">
        <w:trPr>
          <w:trHeight w:val="1575"/>
        </w:trPr>
        <w:tc>
          <w:tcPr>
            <w:tcW w:w="228" w:type="pct"/>
          </w:tcPr>
          <w:p w14:paraId="5A44B304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14:paraId="18948C5A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Загрузка поквартирных расчетов с ЮЛ из Oracle</w:t>
            </w:r>
          </w:p>
        </w:tc>
        <w:tc>
          <w:tcPr>
            <w:tcW w:w="950" w:type="pct"/>
          </w:tcPr>
          <w:p w14:paraId="15D921C1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2283" w:type="pct"/>
            <w:hideMark/>
          </w:tcPr>
          <w:p w14:paraId="45F0A069" w14:textId="77777777" w:rsidR="008643B5" w:rsidRPr="00CB1D1E" w:rsidRDefault="008643B5" w:rsidP="008643B5">
            <w:pPr>
              <w:pStyle w:val="afffa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Изменение шаблона загрузки данных из сторонних систем: добавление нового поля для учета признака необходимости расчета повышающего коэффициента, непосредственно расчет и отражение в первичных документах повышающего коэффициента по строкам шаблона, в которых этот признак будет установлен.</w:t>
            </w:r>
          </w:p>
          <w:p w14:paraId="3B46B7EF" w14:textId="77777777" w:rsidR="008643B5" w:rsidRPr="00CB1D1E" w:rsidRDefault="008643B5" w:rsidP="008643B5">
            <w:pPr>
              <w:pStyle w:val="afffa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Изменение логики определения договора теплоустановки при чтении шаблона загрузки данных из сторонних систем.</w:t>
            </w:r>
          </w:p>
        </w:tc>
      </w:tr>
      <w:tr w:rsidR="00390998" w:rsidRPr="00CB1D1E" w14:paraId="222BE5A8" w14:textId="77777777" w:rsidTr="004B77D5">
        <w:trPr>
          <w:trHeight w:val="1575"/>
        </w:trPr>
        <w:tc>
          <w:tcPr>
            <w:tcW w:w="228" w:type="pct"/>
          </w:tcPr>
          <w:p w14:paraId="7ADF3CE3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14:paraId="612FCECB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Средние показания по ИПУ не зарегистрированный в системе</w:t>
            </w:r>
          </w:p>
        </w:tc>
        <w:tc>
          <w:tcPr>
            <w:tcW w:w="950" w:type="pct"/>
          </w:tcPr>
          <w:p w14:paraId="021D252E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2283" w:type="pct"/>
            <w:hideMark/>
          </w:tcPr>
          <w:p w14:paraId="33280A9D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Расширение функционала расчета средних показаний на системный тип прибора учета, по которому в текущей конфигурации установлен запрет на расчет средних показаний.</w:t>
            </w:r>
          </w:p>
        </w:tc>
      </w:tr>
      <w:tr w:rsidR="00390998" w:rsidRPr="00CB1D1E" w14:paraId="4D8F7726" w14:textId="77777777" w:rsidTr="004B77D5">
        <w:trPr>
          <w:trHeight w:val="1575"/>
        </w:trPr>
        <w:tc>
          <w:tcPr>
            <w:tcW w:w="228" w:type="pct"/>
          </w:tcPr>
          <w:p w14:paraId="0916267E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14:paraId="31CF55B0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Интеграция с МетеоИнфо</w:t>
            </w:r>
          </w:p>
        </w:tc>
        <w:tc>
          <w:tcPr>
            <w:tcW w:w="950" w:type="pct"/>
          </w:tcPr>
          <w:p w14:paraId="7A171754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2283" w:type="pct"/>
            <w:hideMark/>
          </w:tcPr>
          <w:p w14:paraId="62E6DBE9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Необходимо, чтобы в существующих элементов справочника «ГрафикТемпературНаружногоВоздуха» температура наружного воздуха заносилась по условиям в автоматическом режиме, используя данные сайта компании</w:t>
            </w:r>
          </w:p>
        </w:tc>
      </w:tr>
    </w:tbl>
    <w:p w14:paraId="13DAD02A" w14:textId="77777777" w:rsidR="008643B5" w:rsidRPr="009F033E" w:rsidRDefault="008643B5" w:rsidP="008643B5">
      <w:pPr>
        <w:spacing w:before="120" w:after="0" w:line="240" w:lineRule="auto"/>
        <w:ind w:left="567"/>
        <w:jc w:val="both"/>
        <w:rPr>
          <w:rFonts w:ascii="Tahoma" w:eastAsia="Times New Roman" w:hAnsi="Tahoma" w:cs="Tahoma"/>
          <w:color w:val="000000"/>
          <w:szCs w:val="20"/>
        </w:rPr>
      </w:pPr>
    </w:p>
    <w:p w14:paraId="4C708930" w14:textId="77777777" w:rsidR="008643B5" w:rsidRPr="00B626AC" w:rsidRDefault="008643B5" w:rsidP="008643B5">
      <w:pPr>
        <w:numPr>
          <w:ilvl w:val="2"/>
          <w:numId w:val="23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B626AC">
        <w:rPr>
          <w:rFonts w:ascii="Tahoma" w:eastAsia="Times New Roman" w:hAnsi="Tahoma" w:cs="Tahoma"/>
          <w:color w:val="000000"/>
          <w:szCs w:val="20"/>
        </w:rPr>
        <w:t xml:space="preserve">Объем Услуг </w:t>
      </w:r>
      <w:r>
        <w:rPr>
          <w:rFonts w:ascii="Tahoma" w:eastAsia="Times New Roman" w:hAnsi="Tahoma" w:cs="Tahoma"/>
          <w:color w:val="000000"/>
          <w:szCs w:val="20"/>
        </w:rPr>
        <w:t xml:space="preserve">специалистов </w:t>
      </w:r>
      <w:r w:rsidRPr="00B626AC">
        <w:rPr>
          <w:rFonts w:ascii="Tahoma" w:eastAsia="Times New Roman" w:hAnsi="Tahoma" w:cs="Tahoma"/>
          <w:color w:val="000000"/>
          <w:szCs w:val="20"/>
        </w:rPr>
        <w:t xml:space="preserve">по дополнительным доработкам функционала корпоративной информационной системы </w:t>
      </w:r>
      <w:r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B626AC">
        <w:rPr>
          <w:rFonts w:ascii="Tahoma" w:eastAsia="Times New Roman" w:hAnsi="Tahoma" w:cs="Tahoma"/>
          <w:color w:val="000000"/>
          <w:szCs w:val="20"/>
        </w:rPr>
        <w:t xml:space="preserve"> сверх Фиксированного Перечня Услуг, указаны в таблице 2: </w:t>
      </w:r>
    </w:p>
    <w:p w14:paraId="144BDD8B" w14:textId="77777777" w:rsidR="008643B5" w:rsidRPr="009F033E" w:rsidRDefault="008643B5" w:rsidP="008643B5">
      <w:pPr>
        <w:suppressAutoHyphens/>
        <w:spacing w:before="120" w:after="120" w:line="240" w:lineRule="auto"/>
        <w:jc w:val="right"/>
        <w:rPr>
          <w:rFonts w:ascii="Tahoma" w:eastAsia="Times New Roman" w:hAnsi="Tahoma" w:cs="Tahoma"/>
          <w:bCs/>
          <w:szCs w:val="20"/>
        </w:rPr>
      </w:pPr>
      <w:r w:rsidRPr="00B626AC">
        <w:rPr>
          <w:rFonts w:ascii="Tahoma" w:eastAsia="Times New Roman" w:hAnsi="Tahoma" w:cs="Tahoma"/>
          <w:bCs/>
          <w:sz w:val="18"/>
          <w:szCs w:val="18"/>
        </w:rPr>
        <w:t xml:space="preserve">Таблица 2. Объем Услуг </w:t>
      </w:r>
      <w:r>
        <w:rPr>
          <w:rFonts w:ascii="Tahoma" w:eastAsia="Times New Roman" w:hAnsi="Tahoma" w:cs="Tahoma"/>
          <w:bCs/>
          <w:sz w:val="18"/>
          <w:szCs w:val="18"/>
        </w:rPr>
        <w:t xml:space="preserve">специалистов </w:t>
      </w:r>
      <w:r w:rsidRPr="00B626AC">
        <w:rPr>
          <w:rFonts w:ascii="Tahoma" w:eastAsia="Times New Roman" w:hAnsi="Tahoma" w:cs="Tahoma"/>
          <w:bCs/>
          <w:sz w:val="18"/>
          <w:szCs w:val="18"/>
        </w:rPr>
        <w:t>по дополн</w:t>
      </w:r>
      <w:r>
        <w:rPr>
          <w:rFonts w:ascii="Tahoma" w:eastAsia="Times New Roman" w:hAnsi="Tahoma" w:cs="Tahoma"/>
          <w:bCs/>
          <w:sz w:val="18"/>
          <w:szCs w:val="18"/>
        </w:rPr>
        <w:t>ительным доработкам функционала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5131"/>
        <w:gridCol w:w="2534"/>
      </w:tblGrid>
      <w:tr w:rsidR="008643B5" w:rsidRPr="009F033E" w14:paraId="1C9AD1FA" w14:textId="77777777" w:rsidTr="004B77D5">
        <w:trPr>
          <w:trHeight w:val="519"/>
          <w:jc w:val="right"/>
        </w:trPr>
        <w:tc>
          <w:tcPr>
            <w:tcW w:w="71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ECE93" w14:textId="77777777" w:rsidR="008643B5" w:rsidRPr="009F033E" w:rsidRDefault="008643B5" w:rsidP="004B77D5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513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7B644" w14:textId="77777777" w:rsidR="008643B5" w:rsidRPr="009F033E" w:rsidRDefault="008643B5" w:rsidP="004B77D5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Тип оказываемых Услуг</w:t>
            </w:r>
          </w:p>
        </w:tc>
        <w:tc>
          <w:tcPr>
            <w:tcW w:w="25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838E1" w14:textId="77777777" w:rsidR="008643B5" w:rsidRPr="0052654E" w:rsidRDefault="008643B5" w:rsidP="004B77D5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Объем Услуг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  <w:lang w:val="en-US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 xml:space="preserve"> человеко-часы</w:t>
            </w:r>
          </w:p>
        </w:tc>
      </w:tr>
      <w:tr w:rsidR="008643B5" w:rsidRPr="009F033E" w14:paraId="03644B0A" w14:textId="77777777" w:rsidTr="004B77D5">
        <w:trPr>
          <w:jc w:val="right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62D2C" w14:textId="77777777" w:rsidR="008643B5" w:rsidRPr="009F033E" w:rsidRDefault="008643B5" w:rsidP="004B77D5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  <w:tc>
          <w:tcPr>
            <w:tcW w:w="51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FEA85" w14:textId="77777777" w:rsidR="008643B5" w:rsidRPr="009F033E" w:rsidRDefault="008643B5" w:rsidP="004B77D5">
            <w:pPr>
              <w:autoSpaceDE w:val="0"/>
              <w:autoSpaceDN w:val="0"/>
              <w:spacing w:before="40" w:after="40" w:line="240" w:lineRule="auto"/>
              <w:ind w:left="-992" w:firstLine="1276"/>
              <w:jc w:val="both"/>
              <w:rPr>
                <w:rFonts w:ascii="Tahoma" w:eastAsia="Times New Roman" w:hAnsi="Tahoma" w:cs="Tahoma"/>
                <w:color w:val="000000"/>
                <w:szCs w:val="20"/>
                <w:lang w:val="en-US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Услуги разработчика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  <w:lang w:val="en-US"/>
              </w:rPr>
              <w:t xml:space="preserve"> </w:t>
            </w:r>
          </w:p>
        </w:tc>
        <w:tc>
          <w:tcPr>
            <w:tcW w:w="2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4BBC5" w14:textId="77777777" w:rsidR="008643B5" w:rsidRPr="00B60979" w:rsidRDefault="008643B5" w:rsidP="004B77D5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220</w:t>
            </w:r>
          </w:p>
        </w:tc>
      </w:tr>
    </w:tbl>
    <w:p w14:paraId="399F6346" w14:textId="77777777" w:rsidR="008643B5" w:rsidRPr="009F033E" w:rsidRDefault="008643B5" w:rsidP="008643B5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Указанный объем услуг может быть изменен в соответствии с согласованным объемом услуг на этапе Заявки без заключения дополнительного соглашения к договору.</w:t>
      </w:r>
    </w:p>
    <w:p w14:paraId="32B04774" w14:textId="77777777" w:rsidR="008643B5" w:rsidRPr="009F033E" w:rsidRDefault="008643B5" w:rsidP="008643B5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Общий объем услуг специалистов Исполнителя по п. 3.2.2 в рамках договора должен быть не менее 2</w:t>
      </w:r>
      <w:r>
        <w:rPr>
          <w:rFonts w:ascii="Tahoma" w:eastAsia="Times New Roman" w:hAnsi="Tahoma" w:cs="Tahoma"/>
          <w:color w:val="000000"/>
          <w:szCs w:val="20"/>
        </w:rPr>
        <w:t>20</w:t>
      </w:r>
      <w:r w:rsidRPr="009F033E">
        <w:rPr>
          <w:rFonts w:ascii="Tahoma" w:eastAsia="Times New Roman" w:hAnsi="Tahoma" w:cs="Tahoma"/>
          <w:color w:val="000000"/>
          <w:szCs w:val="20"/>
        </w:rPr>
        <w:t xml:space="preserve"> человеко-часов, если иного не будет определено по согласованию сторон в ходе реализации услуг.</w:t>
      </w:r>
    </w:p>
    <w:p w14:paraId="2FB1EA82" w14:textId="77777777" w:rsidR="008643B5" w:rsidRPr="009F033E" w:rsidRDefault="008643B5" w:rsidP="008643B5">
      <w:pPr>
        <w:numPr>
          <w:ilvl w:val="2"/>
          <w:numId w:val="23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Этапы </w:t>
      </w:r>
      <w:r>
        <w:rPr>
          <w:rFonts w:ascii="Tahoma" w:eastAsia="Times New Roman" w:hAnsi="Tahoma" w:cs="Tahoma"/>
          <w:color w:val="000000"/>
          <w:szCs w:val="20"/>
        </w:rPr>
        <w:t xml:space="preserve">оказания </w:t>
      </w:r>
      <w:r w:rsidRPr="009F033E">
        <w:rPr>
          <w:rFonts w:ascii="Tahoma" w:eastAsia="Times New Roman" w:hAnsi="Tahoma" w:cs="Tahoma"/>
          <w:color w:val="000000"/>
          <w:szCs w:val="20"/>
        </w:rPr>
        <w:t xml:space="preserve">Услуг </w:t>
      </w:r>
      <w:r>
        <w:rPr>
          <w:rFonts w:ascii="Tahoma" w:eastAsia="Times New Roman" w:hAnsi="Tahoma" w:cs="Tahoma"/>
          <w:color w:val="000000"/>
          <w:szCs w:val="20"/>
        </w:rPr>
        <w:t>указаны в таблице 3:</w:t>
      </w:r>
    </w:p>
    <w:p w14:paraId="577E4E00" w14:textId="77777777" w:rsidR="008643B5" w:rsidRPr="00B626AC" w:rsidRDefault="008643B5" w:rsidP="008643B5">
      <w:pPr>
        <w:keepNext/>
        <w:suppressAutoHyphens/>
        <w:spacing w:before="120" w:after="120" w:line="240" w:lineRule="auto"/>
        <w:jc w:val="right"/>
        <w:rPr>
          <w:rFonts w:ascii="Tahoma" w:eastAsia="Times New Roman" w:hAnsi="Tahoma" w:cs="Tahoma"/>
          <w:b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Таблица 3. Этапы Услуг</w:t>
      </w:r>
    </w:p>
    <w:tbl>
      <w:tblPr>
        <w:tblpPr w:leftFromText="180" w:rightFromText="180" w:vertAnchor="text" w:tblpXSpec="right" w:tblpY="1"/>
        <w:tblOverlap w:val="never"/>
        <w:tblW w:w="90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4"/>
        <w:gridCol w:w="4536"/>
        <w:gridCol w:w="3837"/>
      </w:tblGrid>
      <w:tr w:rsidR="008643B5" w:rsidRPr="009F033E" w14:paraId="441B6F01" w14:textId="77777777" w:rsidTr="004B77D5">
        <w:trPr>
          <w:trHeight w:val="563"/>
          <w:tblHeader/>
          <w:jc w:val="right"/>
        </w:trPr>
        <w:tc>
          <w:tcPr>
            <w:tcW w:w="704" w:type="dxa"/>
            <w:shd w:val="clear" w:color="auto" w:fill="D9D9D9"/>
            <w:vAlign w:val="center"/>
          </w:tcPr>
          <w:p w14:paraId="23832880" w14:textId="77777777" w:rsidR="008643B5" w:rsidRPr="009F033E" w:rsidRDefault="008643B5" w:rsidP="004B77D5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№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79B56973" w14:textId="77777777" w:rsidR="008643B5" w:rsidRPr="009F033E" w:rsidRDefault="008643B5" w:rsidP="004B77D5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Наименование этапа Услуг</w:t>
            </w:r>
          </w:p>
        </w:tc>
        <w:tc>
          <w:tcPr>
            <w:tcW w:w="3837" w:type="dxa"/>
            <w:shd w:val="clear" w:color="auto" w:fill="D9D9D9"/>
            <w:vAlign w:val="center"/>
          </w:tcPr>
          <w:p w14:paraId="3F9B4E66" w14:textId="77777777" w:rsidR="008643B5" w:rsidRPr="009F033E" w:rsidRDefault="008643B5" w:rsidP="004B77D5">
            <w:pPr>
              <w:widowControl w:val="0"/>
              <w:spacing w:after="0" w:line="240" w:lineRule="auto"/>
              <w:ind w:hanging="50"/>
              <w:jc w:val="center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Результат Услуг</w:t>
            </w:r>
          </w:p>
        </w:tc>
      </w:tr>
      <w:tr w:rsidR="008643B5" w:rsidRPr="009F033E" w14:paraId="6499F7D1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6B7E4BEF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733F01B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 xml:space="preserve">Уточнение 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ТП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, переданн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ого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 xml:space="preserve"> Заказчиком.</w:t>
            </w:r>
            <w:r w:rsidRPr="009F033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3837" w:type="dxa"/>
            <w:vAlign w:val="center"/>
          </w:tcPr>
          <w:p w14:paraId="4E8F2562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Согласованн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ый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 xml:space="preserve"> с Заказчиком детализированн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ый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ТП</w:t>
            </w:r>
            <w:r w:rsidRPr="009F033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8643B5" w:rsidRPr="009F033E" w14:paraId="6C6FE10A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01C4F741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C4E226B" w14:textId="77777777" w:rsidR="008643B5" w:rsidRPr="00BF31DB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BF31DB">
              <w:rPr>
                <w:rFonts w:ascii="Tahoma" w:eastAsia="Times New Roman" w:hAnsi="Tahoma" w:cs="Tahoma"/>
                <w:szCs w:val="20"/>
              </w:rPr>
              <w:t xml:space="preserve">Реализация и внутреннее тестирование функциональности на основании проектных решений этапа </w:t>
            </w:r>
            <w:r>
              <w:rPr>
                <w:rFonts w:ascii="Tahoma" w:eastAsia="Times New Roman" w:hAnsi="Tahoma" w:cs="Tahoma"/>
                <w:szCs w:val="20"/>
              </w:rPr>
              <w:t>1</w:t>
            </w:r>
            <w:r w:rsidRPr="00BF31DB">
              <w:rPr>
                <w:rFonts w:ascii="Tahoma" w:eastAsia="Times New Roman" w:hAnsi="Tahoma" w:cs="Tahoma"/>
                <w:szCs w:val="20"/>
              </w:rPr>
              <w:t>.</w:t>
            </w:r>
          </w:p>
        </w:tc>
        <w:tc>
          <w:tcPr>
            <w:tcW w:w="3837" w:type="dxa"/>
            <w:vAlign w:val="center"/>
          </w:tcPr>
          <w:p w14:paraId="5C8B70B6" w14:textId="77777777" w:rsidR="008643B5" w:rsidRPr="00BF31DB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BF31DB">
              <w:rPr>
                <w:rFonts w:ascii="Tahoma" w:eastAsia="Times New Roman" w:hAnsi="Tahoma" w:cs="Tahoma"/>
                <w:szCs w:val="20"/>
              </w:rPr>
              <w:t>Разработки, оформленные в соответствии с рекомендациями, указанными в настоящем ТЗ.</w:t>
            </w:r>
          </w:p>
        </w:tc>
      </w:tr>
      <w:tr w:rsidR="008643B5" w:rsidRPr="009F033E" w14:paraId="59354CA1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1B191E31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DA80476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Разработка пользовательской и сопроводительной документации.</w:t>
            </w:r>
          </w:p>
        </w:tc>
        <w:tc>
          <w:tcPr>
            <w:tcW w:w="3837" w:type="dxa"/>
            <w:vAlign w:val="center"/>
          </w:tcPr>
          <w:p w14:paraId="21BFE15C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Руководство Пользователя.</w:t>
            </w:r>
          </w:p>
        </w:tc>
      </w:tr>
      <w:tr w:rsidR="008643B5" w:rsidRPr="009F033E" w14:paraId="17E94F98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6CC99DE5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DBB3921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Разработка сценариев приемочного тестирования.</w:t>
            </w:r>
          </w:p>
        </w:tc>
        <w:tc>
          <w:tcPr>
            <w:tcW w:w="3837" w:type="dxa"/>
            <w:vAlign w:val="center"/>
          </w:tcPr>
          <w:p w14:paraId="628B5FDB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Сценарий приемочного тестирования.</w:t>
            </w:r>
          </w:p>
        </w:tc>
      </w:tr>
      <w:tr w:rsidR="008643B5" w:rsidRPr="009F033E" w14:paraId="7F72EA6F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6C9F376F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31E8686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Приемо-сдаточные испытания, перевод в опытную эксплуатацию.</w:t>
            </w:r>
          </w:p>
        </w:tc>
        <w:tc>
          <w:tcPr>
            <w:tcW w:w="3837" w:type="dxa"/>
            <w:vAlign w:val="center"/>
          </w:tcPr>
          <w:p w14:paraId="351B9D6B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Протокол приемо-сдаточных испытаний, протокол перевода в опытную эксплуатацию.</w:t>
            </w:r>
          </w:p>
        </w:tc>
      </w:tr>
    </w:tbl>
    <w:p w14:paraId="769898FC" w14:textId="77777777" w:rsidR="008643B5" w:rsidRPr="009F033E" w:rsidRDefault="008643B5" w:rsidP="008643B5">
      <w:pPr>
        <w:widowControl w:val="0"/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ahoma" w:eastAsia="Times New Roman" w:hAnsi="Tahoma" w:cs="Tahoma"/>
          <w:color w:val="000000"/>
          <w:szCs w:val="20"/>
        </w:rPr>
      </w:pPr>
    </w:p>
    <w:p w14:paraId="5731F4B4" w14:textId="77777777" w:rsidR="008643B5" w:rsidRPr="009F033E" w:rsidRDefault="008643B5" w:rsidP="008643B5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Конкретные этапы и состав услуг, выполняемых в рамках конкретной Услуги, определяются и фиксируются в Заявке на этапе согласования заявки Сторонами.</w:t>
      </w:r>
    </w:p>
    <w:p w14:paraId="328592A8" w14:textId="77777777" w:rsidR="008643B5" w:rsidRPr="009F033E" w:rsidRDefault="008643B5" w:rsidP="008643B5">
      <w:pPr>
        <w:numPr>
          <w:ilvl w:val="0"/>
          <w:numId w:val="33"/>
        </w:numPr>
        <w:spacing w:before="120" w:after="0" w:line="240" w:lineRule="auto"/>
        <w:ind w:left="426" w:hanging="426"/>
        <w:rPr>
          <w:rFonts w:ascii="Tahoma" w:eastAsia="Times New Roman" w:hAnsi="Tahoma" w:cs="Tahoma"/>
          <w:b/>
          <w:color w:val="000000"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Т</w:t>
      </w:r>
      <w:r w:rsidRPr="00C53FC2">
        <w:rPr>
          <w:rFonts w:ascii="Tahoma" w:eastAsia="Times New Roman" w:hAnsi="Tahoma" w:cs="Tahoma"/>
          <w:b/>
          <w:color w:val="000000"/>
          <w:szCs w:val="20"/>
        </w:rPr>
        <w:t xml:space="preserve">ребования к порядку и условиям оказания </w:t>
      </w:r>
      <w:r>
        <w:rPr>
          <w:rFonts w:ascii="Tahoma" w:eastAsia="Times New Roman" w:hAnsi="Tahoma" w:cs="Tahoma"/>
          <w:b/>
          <w:color w:val="000000"/>
          <w:szCs w:val="20"/>
        </w:rPr>
        <w:t>услуг</w:t>
      </w:r>
    </w:p>
    <w:p w14:paraId="4957F4C6" w14:textId="77777777" w:rsidR="008643B5" w:rsidRPr="009F033E" w:rsidRDefault="008643B5" w:rsidP="008643B5">
      <w:pPr>
        <w:spacing w:before="120" w:after="0" w:line="240" w:lineRule="auto"/>
        <w:ind w:left="39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Требования к оказываемым услугам по Доработке функционала корпоративной информационной системы </w:t>
      </w:r>
      <w:r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B626AC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9F033E">
        <w:rPr>
          <w:rFonts w:ascii="Tahoma" w:eastAsia="Times New Roman" w:hAnsi="Tahoma" w:cs="Tahoma"/>
          <w:bCs/>
          <w:szCs w:val="20"/>
        </w:rPr>
        <w:t>в соответствии с Заявками Заказчика по обеспечению развития информационных и функциональных возможностей ИП</w:t>
      </w:r>
      <w:r>
        <w:rPr>
          <w:rFonts w:ascii="Tahoma" w:eastAsia="Times New Roman" w:hAnsi="Tahoma" w:cs="Tahoma"/>
          <w:bCs/>
          <w:szCs w:val="20"/>
        </w:rPr>
        <w:t>К</w:t>
      </w:r>
      <w:r w:rsidRPr="009F033E">
        <w:rPr>
          <w:rFonts w:ascii="Tahoma" w:eastAsia="Times New Roman" w:hAnsi="Tahoma" w:cs="Tahoma"/>
          <w:bCs/>
          <w:szCs w:val="20"/>
        </w:rPr>
        <w:t>, оптимизации функционирования ИП</w:t>
      </w:r>
      <w:r>
        <w:rPr>
          <w:rFonts w:ascii="Tahoma" w:eastAsia="Times New Roman" w:hAnsi="Tahoma" w:cs="Tahoma"/>
          <w:bCs/>
          <w:szCs w:val="20"/>
        </w:rPr>
        <w:t>К</w:t>
      </w:r>
      <w:r w:rsidRPr="009F033E">
        <w:rPr>
          <w:rFonts w:ascii="Tahoma" w:eastAsia="Times New Roman" w:hAnsi="Tahoma" w:cs="Tahoma"/>
          <w:bCs/>
          <w:szCs w:val="20"/>
        </w:rPr>
        <w:t xml:space="preserve"> (Далее – Заявка на доработку):</w:t>
      </w:r>
    </w:p>
    <w:p w14:paraId="4E561D2E" w14:textId="77777777" w:rsidR="008643B5" w:rsidRPr="009F033E" w:rsidRDefault="008643B5" w:rsidP="008643B5">
      <w:pPr>
        <w:numPr>
          <w:ilvl w:val="1"/>
          <w:numId w:val="35"/>
        </w:numPr>
        <w:spacing w:before="120" w:after="0" w:line="240" w:lineRule="auto"/>
        <w:ind w:left="851" w:hanging="425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Место выполнения оказания услуг: услуги оказываются дистанционно посредством предоставления удаленного доступа специалистам Исполнителя к средам разработки ПО Заказчика.</w:t>
      </w:r>
    </w:p>
    <w:p w14:paraId="58AA51F7" w14:textId="77777777" w:rsidR="008643B5" w:rsidRPr="009F033E" w:rsidRDefault="008643B5" w:rsidP="008643B5">
      <w:pPr>
        <w:numPr>
          <w:ilvl w:val="1"/>
          <w:numId w:val="35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Под Заявкой на доработку понимается Заявка из Фиксированного перечня Заявок в соответствии с п. 3.2.1 и официальный запрос от Заказчика Исполнителю на оказание услуг по доработке биллингового ИПК в соответствии с п. 3.2.2. Состав и перечень услуг Исполнителя по каждой заявке, а также объем трудозатрат Исполнителя по ней, предварительно согласовывается между Заказчиком и Исполнителем в формате Приложения, которое подписывается с двух сторон в двух экземплярах. </w:t>
      </w:r>
    </w:p>
    <w:p w14:paraId="19174BEC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Заявка на доработку содержит:</w:t>
      </w:r>
    </w:p>
    <w:p w14:paraId="2DC85262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Требование на доработку биллингового ИПК.</w:t>
      </w:r>
    </w:p>
    <w:p w14:paraId="790D5589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При необходимости: документы, требуемые для доработки биллингового ИПК или ссылки на документы, если такие документы являются общедоступными.</w:t>
      </w:r>
    </w:p>
    <w:p w14:paraId="0F97641B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При необходимости: срок, к которому Заказчику необходимо передать результаты оказанных услуг.</w:t>
      </w:r>
    </w:p>
    <w:p w14:paraId="3DE812AF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Заявка в обязательном порядке должна быть продублирована в проектном трекере Заказчика. </w:t>
      </w:r>
    </w:p>
    <w:p w14:paraId="0B21AA3B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Стоимость Услуг Исполнителя зафиксирована в п.2.2 Договора на объём оказываемых по договору услуг по Фиксированному перечню Заявок и по Услугам специалистов. </w:t>
      </w:r>
    </w:p>
    <w:p w14:paraId="258C4711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По Услугам специалистов оплате подлежат только трудозатраты Исполнителя, потраченные на оказание услуг по Заявкам Заказчика, без учета времени простоя. </w:t>
      </w:r>
    </w:p>
    <w:p w14:paraId="118F2268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Стоимость услуг должна включать в себя все налоги и другие обязательные платежи, включая командировочные и сопутствующие расходы Исполнителя.</w:t>
      </w:r>
    </w:p>
    <w:p w14:paraId="3B27B158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Заявка считается выполненной при следующих условиях: </w:t>
      </w:r>
    </w:p>
    <w:p w14:paraId="7CCB5455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Разработка выполнена в соответствии с требованиями к Результатам услуг согласно п. 4.2, в полном объеме и оформлена в соответствии с п. п. 7.1 п. п. 6.2 настоящего Задания.</w:t>
      </w:r>
    </w:p>
    <w:p w14:paraId="1F6F3924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 xml:space="preserve">Успешно пройдено тестирование. Критерием успешности является работа функционала в соответствии с </w:t>
      </w:r>
      <w:r>
        <w:rPr>
          <w:rFonts w:ascii="Tahoma" w:eastAsia="Times New Roman" w:hAnsi="Tahoma" w:cs="Tahoma"/>
          <w:iCs/>
          <w:szCs w:val="20"/>
        </w:rPr>
        <w:t>ТП</w:t>
      </w:r>
      <w:r w:rsidRPr="009F033E">
        <w:rPr>
          <w:rFonts w:ascii="Tahoma" w:eastAsia="Times New Roman" w:hAnsi="Tahoma" w:cs="Tahoma"/>
          <w:iCs/>
          <w:szCs w:val="20"/>
        </w:rPr>
        <w:t>.</w:t>
      </w:r>
    </w:p>
    <w:p w14:paraId="08EFE217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 xml:space="preserve">Заказчику передан полный объем документации по разработке </w:t>
      </w:r>
      <w:r w:rsidRPr="009F033E">
        <w:rPr>
          <w:rFonts w:ascii="Tahoma" w:eastAsia="Times New Roman" w:hAnsi="Tahoma" w:cs="Tahoma"/>
          <w:szCs w:val="20"/>
        </w:rPr>
        <w:t>согласно перечню в приложениях к Заявке на доработку (Приложение №1 к Техническому заданию): Приложение №1 «Состав услуг» и Приложение №4 «Результаты услуг»</w:t>
      </w:r>
      <w:r w:rsidRPr="009F033E">
        <w:rPr>
          <w:rFonts w:ascii="Tahoma" w:eastAsia="Times New Roman" w:hAnsi="Tahoma" w:cs="Tahoma"/>
          <w:iCs/>
          <w:szCs w:val="20"/>
        </w:rPr>
        <w:t>.</w:t>
      </w:r>
    </w:p>
    <w:p w14:paraId="75C12ED2" w14:textId="77777777" w:rsidR="008643B5" w:rsidRPr="009F033E" w:rsidRDefault="008643B5" w:rsidP="008643B5">
      <w:pPr>
        <w:numPr>
          <w:ilvl w:val="1"/>
          <w:numId w:val="35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Перед началом оказания услуг по Заявке Заказчик предоставляет Исполнителю:</w:t>
      </w:r>
    </w:p>
    <w:p w14:paraId="0F2E1D69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Доступ к среде разработки</w:t>
      </w:r>
      <w:r>
        <w:rPr>
          <w:rFonts w:ascii="Tahoma" w:eastAsia="Times New Roman" w:hAnsi="Tahoma" w:cs="Tahoma"/>
          <w:color w:val="000000"/>
          <w:szCs w:val="20"/>
        </w:rPr>
        <w:t>/тестирования</w:t>
      </w:r>
      <w:r w:rsidRPr="009F033E">
        <w:rPr>
          <w:rFonts w:ascii="Tahoma" w:eastAsia="Times New Roman" w:hAnsi="Tahoma" w:cs="Tahoma"/>
          <w:color w:val="000000"/>
          <w:szCs w:val="20"/>
        </w:rPr>
        <w:t>, включая: адрес подключения, логины, пароли.</w:t>
      </w:r>
    </w:p>
    <w:p w14:paraId="772B0701" w14:textId="77777777" w:rsidR="008643B5" w:rsidRPr="000C33F0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0C33F0">
        <w:rPr>
          <w:rFonts w:ascii="Tahoma" w:eastAsia="Times New Roman" w:hAnsi="Tahoma" w:cs="Tahoma"/>
          <w:color w:val="000000"/>
          <w:szCs w:val="20"/>
        </w:rPr>
        <w:t>Технический проект (ТП) по каждой модификации изложенной в п.3.1 настоящего ТЗ.</w:t>
      </w:r>
    </w:p>
    <w:p w14:paraId="48B8A49A" w14:textId="77777777" w:rsidR="008643B5" w:rsidRPr="000C33F0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0C33F0">
        <w:rPr>
          <w:rFonts w:ascii="Tahoma" w:eastAsia="Times New Roman" w:hAnsi="Tahoma" w:cs="Tahoma"/>
          <w:color w:val="000000"/>
          <w:szCs w:val="20"/>
        </w:rPr>
        <w:t>Удалённые рабочие места с установленным программным обеспечением:</w:t>
      </w:r>
    </w:p>
    <w:p w14:paraId="6E8F8FDE" w14:textId="77777777" w:rsidR="008643B5" w:rsidRPr="004767E1" w:rsidRDefault="008643B5" w:rsidP="008643B5">
      <w:pPr>
        <w:pStyle w:val="afffa"/>
        <w:numPr>
          <w:ilvl w:val="0"/>
          <w:numId w:val="40"/>
        </w:numPr>
        <w:spacing w:before="120" w:after="0" w:line="240" w:lineRule="auto"/>
        <w:ind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4767E1">
        <w:rPr>
          <w:rFonts w:ascii="Tahoma" w:eastAsia="Times New Roman" w:hAnsi="Tahoma" w:cs="Tahoma"/>
          <w:color w:val="000000"/>
          <w:szCs w:val="20"/>
        </w:rPr>
        <w:t>1С:Платформа 8.3 нетиповая конфигурация.</w:t>
      </w:r>
    </w:p>
    <w:p w14:paraId="148F3562" w14:textId="77777777" w:rsidR="008643B5" w:rsidRPr="009F033E" w:rsidRDefault="008643B5" w:rsidP="008643B5">
      <w:pPr>
        <w:numPr>
          <w:ilvl w:val="1"/>
          <w:numId w:val="35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Исполнитель должен обеспечить: </w:t>
      </w:r>
    </w:p>
    <w:p w14:paraId="54FF9C49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Прием Заявок на доработку, направленных официальным письмом, или по электронной почте.</w:t>
      </w:r>
    </w:p>
    <w:p w14:paraId="6D1B7263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Обработку Заявок, включая:</w:t>
      </w:r>
    </w:p>
    <w:p w14:paraId="51001FF3" w14:textId="77777777" w:rsidR="008643B5" w:rsidRPr="009F033E" w:rsidRDefault="008643B5" w:rsidP="008643B5">
      <w:pPr>
        <w:widowControl w:val="0"/>
        <w:numPr>
          <w:ilvl w:val="1"/>
          <w:numId w:val="20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Согласование сроков оказания услуг по Заявке, предложенных Заказчиком или обоснование иных сроков оказания услуг.</w:t>
      </w:r>
    </w:p>
    <w:p w14:paraId="0CD67AFB" w14:textId="77777777" w:rsidR="008643B5" w:rsidRPr="009F033E" w:rsidRDefault="008643B5" w:rsidP="008643B5">
      <w:pPr>
        <w:widowControl w:val="0"/>
        <w:numPr>
          <w:ilvl w:val="1"/>
          <w:numId w:val="20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Дополнительную проработку Заявок, разработку постановки задачи, при необходимости.</w:t>
      </w:r>
    </w:p>
    <w:p w14:paraId="1B38B086" w14:textId="77777777" w:rsidR="008643B5" w:rsidRPr="009F033E" w:rsidRDefault="008643B5" w:rsidP="008643B5">
      <w:pPr>
        <w:widowControl w:val="0"/>
        <w:numPr>
          <w:ilvl w:val="1"/>
          <w:numId w:val="20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 xml:space="preserve">Выбор наиболее оптимального способа реализации Заявки в рамках </w:t>
      </w:r>
      <w:r>
        <w:rPr>
          <w:rFonts w:ascii="Tahoma" w:eastAsia="Times New Roman" w:hAnsi="Tahoma" w:cs="Tahoma"/>
          <w:iCs/>
          <w:szCs w:val="20"/>
        </w:rPr>
        <w:t>ИПК</w:t>
      </w:r>
      <w:r w:rsidRPr="009F033E">
        <w:rPr>
          <w:rFonts w:ascii="Tahoma" w:eastAsia="Times New Roman" w:hAnsi="Tahoma" w:cs="Tahoma"/>
          <w:iCs/>
          <w:szCs w:val="20"/>
        </w:rPr>
        <w:t>.</w:t>
      </w:r>
    </w:p>
    <w:p w14:paraId="68D8C724" w14:textId="77777777" w:rsidR="008643B5" w:rsidRPr="009F033E" w:rsidRDefault="008643B5" w:rsidP="008643B5">
      <w:pPr>
        <w:widowControl w:val="0"/>
        <w:numPr>
          <w:ilvl w:val="1"/>
          <w:numId w:val="20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Согласование способа реализации Заявки с Заказчиком.</w:t>
      </w:r>
    </w:p>
    <w:p w14:paraId="5F5C8E56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Доработку биллингового ИПК по Заявке Заказчика.</w:t>
      </w:r>
    </w:p>
    <w:p w14:paraId="7CCD6669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Соблюдение требований Заказчика, согласованных в Заявке на доработку, а также требований и положений нормативных правовых документов, если они отражены в Заявке на доработку, в соответствии с которыми вносятся изменения в ИП</w:t>
      </w:r>
      <w:r>
        <w:rPr>
          <w:rFonts w:ascii="Tahoma" w:eastAsia="Times New Roman" w:hAnsi="Tahoma" w:cs="Tahoma"/>
          <w:color w:val="000000"/>
          <w:szCs w:val="20"/>
        </w:rPr>
        <w:t>К</w:t>
      </w:r>
      <w:r w:rsidRPr="009F033E">
        <w:rPr>
          <w:rFonts w:ascii="Tahoma" w:eastAsia="Times New Roman" w:hAnsi="Tahoma" w:cs="Tahoma"/>
          <w:color w:val="000000"/>
          <w:szCs w:val="20"/>
        </w:rPr>
        <w:t>.</w:t>
      </w:r>
    </w:p>
    <w:p w14:paraId="6EDEBCEF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Тестирование доработок, выполненных по Заявке Заказчика на стенде Заказчика.</w:t>
      </w:r>
    </w:p>
    <w:p w14:paraId="72030127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>Стенд Заказчика разворачивается Заказчиком. Исполнителю предоставляется удаленный доступ на стенд Заказчика. Параметры и реквизиты доступа определяются с Исполнителем услуг в ходе оказания услуг официальным образом.</w:t>
      </w:r>
    </w:p>
    <w:p w14:paraId="78501765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>Стенд Заказчика представляет собой копию продуктивной среды биллингового ИПК, включая версии и конфигурации общесистемного и прикладного программного обеспечения. Стенд Заказчика содержит реальные данные с возможностью добавления необходимых тестовых данных,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доработку.</w:t>
      </w:r>
    </w:p>
    <w:p w14:paraId="339E82FD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 xml:space="preserve">Стенд Заказчика кроме среды тестирования содержит среду разработки. </w:t>
      </w:r>
    </w:p>
    <w:p w14:paraId="63140324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>Стенд Заказчика включает необходимое окружение, имитирующее источники данных: витрины данных, внешние системы и т.п.</w:t>
      </w:r>
    </w:p>
    <w:p w14:paraId="11C9771D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>Стенд заказчика содержит необходимое настроенное программное обеспечение.</w:t>
      </w:r>
    </w:p>
    <w:p w14:paraId="78EB50C0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Предоставление результатов услуг по Заявке Заказчику, включая описание доработок в соответствии с Заявкой. </w:t>
      </w:r>
    </w:p>
    <w:p w14:paraId="7685BEF2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Требования к документированию при оказании услуг указаны в таблице </w:t>
      </w:r>
      <w:r>
        <w:rPr>
          <w:rFonts w:ascii="Tahoma" w:eastAsia="Times New Roman" w:hAnsi="Tahoma" w:cs="Tahoma"/>
          <w:color w:val="000000"/>
          <w:szCs w:val="20"/>
        </w:rPr>
        <w:t>5</w:t>
      </w:r>
      <w:r w:rsidRPr="009F033E">
        <w:rPr>
          <w:rFonts w:ascii="Tahoma" w:eastAsia="Times New Roman" w:hAnsi="Tahoma" w:cs="Tahoma"/>
          <w:color w:val="000000"/>
          <w:szCs w:val="20"/>
        </w:rPr>
        <w:t>.</w:t>
      </w:r>
    </w:p>
    <w:p w14:paraId="03FB4B05" w14:textId="77777777" w:rsidR="008643B5" w:rsidRPr="009F033E" w:rsidRDefault="008643B5" w:rsidP="008643B5">
      <w:pPr>
        <w:widowControl w:val="0"/>
        <w:spacing w:before="120" w:after="120" w:line="240" w:lineRule="auto"/>
        <w:jc w:val="right"/>
        <w:rPr>
          <w:rFonts w:ascii="Tahoma" w:eastAsia="Times New Roman" w:hAnsi="Tahoma" w:cs="Tahoma"/>
          <w:bCs/>
          <w:szCs w:val="20"/>
        </w:rPr>
      </w:pPr>
      <w:r w:rsidRPr="00B626AC">
        <w:rPr>
          <w:rFonts w:ascii="Tahoma" w:eastAsia="Times New Roman" w:hAnsi="Tahoma" w:cs="Tahoma"/>
          <w:bCs/>
          <w:sz w:val="18"/>
          <w:szCs w:val="18"/>
        </w:rPr>
        <w:t>Таблица 5. Требования к документированию</w:t>
      </w:r>
    </w:p>
    <w:tbl>
      <w:tblPr>
        <w:tblW w:w="907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545"/>
        <w:gridCol w:w="6965"/>
      </w:tblGrid>
      <w:tr w:rsidR="008643B5" w:rsidRPr="009F033E" w14:paraId="70E44BD1" w14:textId="77777777" w:rsidTr="004B77D5">
        <w:trPr>
          <w:trHeight w:val="588"/>
        </w:trPr>
        <w:tc>
          <w:tcPr>
            <w:tcW w:w="562" w:type="dxa"/>
            <w:shd w:val="clear" w:color="auto" w:fill="D9D9D9"/>
            <w:vAlign w:val="center"/>
          </w:tcPr>
          <w:p w14:paraId="5A79B118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№ п</w:t>
            </w:r>
            <w:r w:rsidRPr="009F033E">
              <w:rPr>
                <w:rFonts w:ascii="Tahoma" w:eastAsia="Times New Roman" w:hAnsi="Tahoma" w:cs="Tahoma"/>
                <w:iCs/>
                <w:szCs w:val="20"/>
                <w:lang w:val="en-US"/>
              </w:rPr>
              <w:t>/п</w:t>
            </w:r>
          </w:p>
        </w:tc>
        <w:tc>
          <w:tcPr>
            <w:tcW w:w="1545" w:type="dxa"/>
            <w:shd w:val="clear" w:color="auto" w:fill="D9D9D9"/>
            <w:vAlign w:val="center"/>
          </w:tcPr>
          <w:p w14:paraId="098BBAFE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Документ от Исполнителя</w:t>
            </w:r>
          </w:p>
        </w:tc>
        <w:tc>
          <w:tcPr>
            <w:tcW w:w="6965" w:type="dxa"/>
            <w:shd w:val="clear" w:color="auto" w:fill="D9D9D9"/>
            <w:vAlign w:val="center"/>
          </w:tcPr>
          <w:p w14:paraId="50914A82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Требования</w:t>
            </w:r>
          </w:p>
        </w:tc>
      </w:tr>
      <w:tr w:rsidR="008643B5" w:rsidRPr="009F033E" w14:paraId="05C3F69A" w14:textId="77777777" w:rsidTr="004B77D5">
        <w:tc>
          <w:tcPr>
            <w:tcW w:w="562" w:type="dxa"/>
            <w:vAlign w:val="center"/>
          </w:tcPr>
          <w:p w14:paraId="013D9507" w14:textId="77777777" w:rsidR="008643B5" w:rsidRPr="007933A4" w:rsidRDefault="008643B5" w:rsidP="008643B5">
            <w:pPr>
              <w:pStyle w:val="afffa"/>
              <w:widowControl w:val="0"/>
              <w:numPr>
                <w:ilvl w:val="2"/>
                <w:numId w:val="41"/>
              </w:numPr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28AEA03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 xml:space="preserve">Разработка </w:t>
            </w:r>
          </w:p>
        </w:tc>
        <w:tc>
          <w:tcPr>
            <w:tcW w:w="6965" w:type="dxa"/>
            <w:vAlign w:val="center"/>
          </w:tcPr>
          <w:p w14:paraId="16403EF9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Разработка включает в себя код-ревью:</w:t>
            </w:r>
          </w:p>
          <w:p w14:paraId="39BC992E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 xml:space="preserve">a. Анализ выбора оптимального способа реализации – в данном случае понимается, что отсутствуют неиспользуемые куски кода, переопределяемые глобальные переменные, необработанные исключения, отсутствие логирования и т.д. </w:t>
            </w:r>
          </w:p>
          <w:p w14:paraId="134D5D2E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b. Анализ планов запросов (для отчетов/интерфейсов) – грамотное использование индексов, временных таблиц и т.д.</w:t>
            </w:r>
          </w:p>
          <w:p w14:paraId="19FC793E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c. Общая грамотность написанного кода – исключить: безликие переменные, отсутствие декомпозиции, дублирование логики и т.д</w:t>
            </w:r>
          </w:p>
        </w:tc>
      </w:tr>
      <w:tr w:rsidR="008643B5" w:rsidRPr="009F033E" w14:paraId="4A3B1369" w14:textId="77777777" w:rsidTr="004B77D5">
        <w:tc>
          <w:tcPr>
            <w:tcW w:w="562" w:type="dxa"/>
            <w:vAlign w:val="center"/>
          </w:tcPr>
          <w:p w14:paraId="49D81277" w14:textId="77777777" w:rsidR="008643B5" w:rsidRPr="00F37159" w:rsidRDefault="008643B5" w:rsidP="008643B5">
            <w:pPr>
              <w:pStyle w:val="afffa"/>
              <w:widowControl w:val="0"/>
              <w:numPr>
                <w:ilvl w:val="2"/>
                <w:numId w:val="41"/>
              </w:numPr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14932A1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 xml:space="preserve">Результаты тестирования </w:t>
            </w:r>
          </w:p>
        </w:tc>
        <w:tc>
          <w:tcPr>
            <w:tcW w:w="6965" w:type="dxa"/>
            <w:vAlign w:val="center"/>
          </w:tcPr>
          <w:p w14:paraId="70280455" w14:textId="77777777" w:rsidR="008643B5" w:rsidRPr="009F033E" w:rsidRDefault="008643B5" w:rsidP="004B77D5">
            <w:pPr>
              <w:spacing w:before="40" w:after="40" w:line="240" w:lineRule="atLeast"/>
              <w:ind w:left="284"/>
              <w:jc w:val="both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Прохождение сценария тестирования, описанного в п.4,4.</w:t>
            </w:r>
          </w:p>
        </w:tc>
      </w:tr>
      <w:tr w:rsidR="008643B5" w:rsidRPr="009F033E" w14:paraId="313628B5" w14:textId="77777777" w:rsidTr="004B77D5">
        <w:tc>
          <w:tcPr>
            <w:tcW w:w="562" w:type="dxa"/>
            <w:vAlign w:val="center"/>
          </w:tcPr>
          <w:p w14:paraId="57648320" w14:textId="77777777" w:rsidR="008643B5" w:rsidRPr="00610F92" w:rsidRDefault="008643B5" w:rsidP="008643B5">
            <w:pPr>
              <w:pStyle w:val="afffa"/>
              <w:widowControl w:val="0"/>
              <w:numPr>
                <w:ilvl w:val="2"/>
                <w:numId w:val="41"/>
              </w:numPr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607569D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 xml:space="preserve">Руководство пользователя </w:t>
            </w:r>
          </w:p>
        </w:tc>
        <w:tc>
          <w:tcPr>
            <w:tcW w:w="6965" w:type="dxa"/>
            <w:shd w:val="clear" w:color="auto" w:fill="FFFFFF"/>
            <w:vAlign w:val="center"/>
          </w:tcPr>
          <w:p w14:paraId="2292A5C5" w14:textId="77777777" w:rsidR="008643B5" w:rsidRPr="009F033E" w:rsidRDefault="008643B5" w:rsidP="008643B5">
            <w:pPr>
              <w:numPr>
                <w:ilvl w:val="0"/>
                <w:numId w:val="21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Документ должен соответствовать единым стандартам технологической документации (ГОСТ 34.003-90 «Термины и определения», ГОСТ 2.105—95 «Общие требования к текстовым документам»).</w:t>
            </w:r>
          </w:p>
          <w:p w14:paraId="6EEE3D25" w14:textId="77777777" w:rsidR="008643B5" w:rsidRPr="009F033E" w:rsidRDefault="008643B5" w:rsidP="008643B5">
            <w:pPr>
              <w:numPr>
                <w:ilvl w:val="0"/>
                <w:numId w:val="21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Документ должен содержать раздел с перечнем согласующих лиц со стороны заказчика и со стороны Исполнителя.</w:t>
            </w:r>
          </w:p>
          <w:p w14:paraId="44ACB8B1" w14:textId="77777777" w:rsidR="008643B5" w:rsidRPr="009F033E" w:rsidRDefault="008643B5" w:rsidP="008643B5">
            <w:pPr>
              <w:numPr>
                <w:ilvl w:val="0"/>
                <w:numId w:val="21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Лист изменений – обязательный раздел документа, содержащий перечень всех внесенных в документ изменений.</w:t>
            </w:r>
          </w:p>
        </w:tc>
      </w:tr>
    </w:tbl>
    <w:p w14:paraId="05C46965" w14:textId="77777777" w:rsidR="008643B5" w:rsidRPr="009F033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Конкретные требования к документированию Услуг, выполняемых в рамках конкретной Заявки, определяются и фиксируются в Заявке на этапе согласования заявки Сторонами.</w:t>
      </w:r>
    </w:p>
    <w:p w14:paraId="5B0BFFA9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Устранение замечаний, выявленных в процессе тестирования,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14:paraId="765BEA88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Устранение технических ошибок (дефектов), других замечаний в функционировании биллингового ИПК в части доработанных компонент, выявленных в процессе эксплуатации доработанных компонент биллингового ИПК, после получения информации от Заказчика без дополнительных затрат со стороны Заказчика и в сроки, согласованные с Заказчиком, но не позднее 3-х (трех) рабочих дней. Устранение технических ошибок (дефектов), выявленных в процессе эксплуатации,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14:paraId="3F415213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Участие (при необходимости) в качестве консультанта (по вопросам и в рамках произведенных доработок) в процессе обновления продуктивных сред на стороне Заказчика. На данные работы согласовывается и составляется отдельная Заявка.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Заявки. </w:t>
      </w:r>
    </w:p>
    <w:p w14:paraId="47F687AE" w14:textId="77777777" w:rsidR="008643B5" w:rsidRPr="009F033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Работы выполняются строго с учетом версии эксплуатируемого биллингового ИПК, версий общесистемного и прикладного программного обеспечения функциональности, находившейся в промышленной эксплуатации на момент подписания Заявки. </w:t>
      </w:r>
    </w:p>
    <w:p w14:paraId="57C003D0" w14:textId="77777777" w:rsidR="008643B5" w:rsidRPr="009F033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При выполнении доработок биллингового ИПК Исполнителем должно быть обеспечено сохранение существующей на момент оказания услуг функциональности биллингового ИПК, если иное не отражено в Заявке Заказчика.</w:t>
      </w:r>
    </w:p>
    <w:p w14:paraId="7C5F2816" w14:textId="77777777" w:rsidR="008643B5" w:rsidRPr="009F033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В процессе оказания услуг Исполнитель должен проводить доработки и тестирование согласно Заявке. </w:t>
      </w:r>
    </w:p>
    <w:p w14:paraId="6991D8EA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Исполнитель при взаимодействии с Заказчиком обязан при планировании сроков по работам учесть:</w:t>
      </w:r>
    </w:p>
    <w:p w14:paraId="1B3B6BD7" w14:textId="77777777" w:rsidR="008643B5" w:rsidRPr="00517F1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517F1E">
        <w:rPr>
          <w:rFonts w:ascii="Tahoma" w:eastAsia="Times New Roman" w:hAnsi="Tahoma" w:cs="Tahoma"/>
          <w:color w:val="000000"/>
          <w:szCs w:val="20"/>
        </w:rPr>
        <w:t>- запрет на активные работы в декабре,</w:t>
      </w:r>
    </w:p>
    <w:p w14:paraId="51A4E0FC" w14:textId="77777777" w:rsidR="008643B5" w:rsidRPr="00517F1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517F1E">
        <w:rPr>
          <w:rFonts w:ascii="Tahoma" w:eastAsia="Times New Roman" w:hAnsi="Tahoma" w:cs="Tahoma"/>
          <w:color w:val="000000"/>
          <w:szCs w:val="20"/>
        </w:rPr>
        <w:t xml:space="preserve">- не сдавать разработки (тестирование, дизайны на согласование, приемочные тестирования на этапе сдачи результата оказанных услуг целиком), планируемые в период с 26 числа по 30 (31, 28) числа и с 1 по 6 число месяца; </w:t>
      </w:r>
    </w:p>
    <w:p w14:paraId="3D580122" w14:textId="77777777" w:rsidR="008643B5" w:rsidRPr="00517F1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517F1E">
        <w:rPr>
          <w:rFonts w:ascii="Tahoma" w:eastAsia="Times New Roman" w:hAnsi="Tahoma" w:cs="Tahoma"/>
          <w:color w:val="000000"/>
          <w:szCs w:val="20"/>
        </w:rPr>
        <w:t xml:space="preserve">- временные часовые пояса Заказчика. </w:t>
      </w:r>
    </w:p>
    <w:p w14:paraId="74304A2B" w14:textId="77777777" w:rsidR="008643B5" w:rsidRPr="009F033E" w:rsidRDefault="008643B5" w:rsidP="008643B5">
      <w:pPr>
        <w:keepNext/>
        <w:numPr>
          <w:ilvl w:val="0"/>
          <w:numId w:val="35"/>
        </w:numPr>
        <w:spacing w:before="120" w:after="0" w:line="240" w:lineRule="auto"/>
        <w:ind w:left="397" w:right="142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Порядок контроля и приемки оказанных услуг</w:t>
      </w:r>
    </w:p>
    <w:p w14:paraId="7B9A4522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Приемка оказанных услуг основана на определении соответствия результатов услуг Заявкам на доработку и </w:t>
      </w:r>
      <w:r>
        <w:rPr>
          <w:rFonts w:ascii="Tahoma" w:eastAsia="Times New Roman" w:hAnsi="Tahoma" w:cs="Tahoma"/>
          <w:iCs/>
          <w:szCs w:val="20"/>
        </w:rPr>
        <w:t>ТП</w:t>
      </w:r>
      <w:r w:rsidRPr="009F033E">
        <w:rPr>
          <w:rFonts w:ascii="Tahoma" w:eastAsia="Times New Roman" w:hAnsi="Tahoma" w:cs="Tahoma"/>
          <w:bCs/>
          <w:szCs w:val="20"/>
        </w:rPr>
        <w:t>. Неоднозначные формулировки в Заявках должны быть устранены в процессе их согласования и уточнения, либо в процессе согласования</w:t>
      </w:r>
      <w:r w:rsidRPr="009F033E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bCs/>
          <w:szCs w:val="20"/>
        </w:rPr>
        <w:t>ТП</w:t>
      </w:r>
      <w:r w:rsidRPr="009F033E">
        <w:rPr>
          <w:rFonts w:ascii="Tahoma" w:eastAsia="Times New Roman" w:hAnsi="Tahoma" w:cs="Tahoma"/>
          <w:bCs/>
          <w:szCs w:val="20"/>
        </w:rPr>
        <w:t>.</w:t>
      </w:r>
    </w:p>
    <w:p w14:paraId="685B30BF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части Заявок на доработку, Исполнитель проводит предварительное внутреннее тестирование на стенде Заказчика.</w:t>
      </w:r>
    </w:p>
    <w:p w14:paraId="0D69F1EC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Заказчика. На основании такого тестирования представитель Заказчика принимает решение о возможности передачи доработок на этап приемочного тестирования.</w:t>
      </w:r>
    </w:p>
    <w:p w14:paraId="347298BE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Фактом прохождения приемочного тестирования является отсутствие замечаний со стороны Заказчика к указанным в Заявке и уточненных в </w:t>
      </w:r>
      <w:r>
        <w:rPr>
          <w:rFonts w:ascii="Tahoma" w:eastAsia="Times New Roman" w:hAnsi="Tahoma" w:cs="Tahoma"/>
          <w:iCs/>
          <w:szCs w:val="20"/>
        </w:rPr>
        <w:t>ТП</w:t>
      </w:r>
      <w:r w:rsidRPr="009F033E">
        <w:rPr>
          <w:rFonts w:ascii="Tahoma" w:eastAsia="Times New Roman" w:hAnsi="Tahoma" w:cs="Tahoma"/>
          <w:bCs/>
          <w:szCs w:val="20"/>
        </w:rPr>
        <w:t>: архитектуре реализации доработки, оптимальности исполнения и производительности предоставленного решения, а также выполнение всех требований Заказчика, указанных в Заявке на доработку. При этом Исполнитель обязан устранять ошибки и замечания (не являющиеся новыми требованиями на доработку), возникшие в рамках опытно-промышленной эксплуатации биллингового ИПК за свой счет.</w:t>
      </w:r>
    </w:p>
    <w:p w14:paraId="2B5A78BB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По результатам прохождения приемочного тестирования подписывается Протокол оказываемых услуг по Заявке на доработку уполномоченным лицом со стороны Исполнителя и уполномоченным лицом со стороны Заказчика.</w:t>
      </w:r>
    </w:p>
    <w:p w14:paraId="48D67141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Форма Заявки на доработку и Протокола оказанных услуг по Заявке на доработку представлены в приложении к ТЗ [Приложение №1].</w:t>
      </w:r>
    </w:p>
    <w:p w14:paraId="65C3A3DA" w14:textId="77777777" w:rsidR="008643B5" w:rsidRPr="009F033E" w:rsidRDefault="008643B5" w:rsidP="008643B5">
      <w:pPr>
        <w:numPr>
          <w:ilvl w:val="0"/>
          <w:numId w:val="35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Требования по срокам и объемам предоставления гарантий оказываемых услуг</w:t>
      </w:r>
    </w:p>
    <w:p w14:paraId="1D71C8D9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Срок предоставления гарантии качества оказываемых услуг 1 (один) год с даты подписания сторонами Акта оказанных услуг на эти услуги.</w:t>
      </w:r>
    </w:p>
    <w:p w14:paraId="313300D4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течение данного периода Исполнитель должен оказывать услуги по устранению выявляемых технических ошибок в объеме, изложенном в пункте 7 настоящего ТЗ, в отношении последних предоставленных Заказчику результатов оказываемых услуг по доработке биллингового ИПК (Далее – Технические ошибки).</w:t>
      </w:r>
    </w:p>
    <w:p w14:paraId="0CB3903F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случае, если в рамках развития биллингового ИПК, Заказчиком или иной организацией были внесены изменения в результаты оказываемых услуг Исполнителя по Заявкам на доработку, то такие результаты услуг Исполнителя попадают под гарантийную поддержку в соответствии с настоящим Техническим заданием в случае, если Заказчик воспроизводит ошибку в изначально оказываемых услугах Исполнителем.</w:t>
      </w:r>
    </w:p>
    <w:p w14:paraId="5FB18273" w14:textId="77777777" w:rsidR="008643B5" w:rsidRPr="009F033E" w:rsidRDefault="008643B5" w:rsidP="008643B5">
      <w:pPr>
        <w:numPr>
          <w:ilvl w:val="0"/>
          <w:numId w:val="35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Порядок оформления разработок</w:t>
      </w:r>
    </w:p>
    <w:p w14:paraId="37E64D25" w14:textId="77777777" w:rsidR="008643B5" w:rsidRPr="009F033E" w:rsidRDefault="008643B5" w:rsidP="008643B5">
      <w:pPr>
        <w:widowControl w:val="0"/>
        <w:numPr>
          <w:ilvl w:val="1"/>
          <w:numId w:val="9"/>
        </w:numPr>
        <w:suppressAutoHyphens/>
        <w:spacing w:before="120" w:after="0" w:line="240" w:lineRule="atLeast"/>
        <w:ind w:left="681" w:right="142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Оформление разработок выполняется в соответствии с требованиями, зафиксированными в Заявке.</w:t>
      </w:r>
    </w:p>
    <w:p w14:paraId="192A5657" w14:textId="77777777" w:rsidR="008643B5" w:rsidRPr="002D0ECC" w:rsidRDefault="008643B5" w:rsidP="008643B5">
      <w:pPr>
        <w:widowControl w:val="0"/>
        <w:numPr>
          <w:ilvl w:val="1"/>
          <w:numId w:val="9"/>
        </w:numPr>
        <w:suppressAutoHyphens/>
        <w:spacing w:before="120" w:after="0" w:line="240" w:lineRule="atLeast"/>
        <w:ind w:left="681" w:right="142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2D0ECC">
        <w:rPr>
          <w:rFonts w:ascii="Tahoma" w:eastAsia="Times New Roman" w:hAnsi="Tahoma" w:cs="Tahoma"/>
          <w:iCs/>
          <w:szCs w:val="20"/>
        </w:rPr>
        <w:t>Готовая разработка предоставляется в виде изменений в конфигурации системы или внешних обработок, если такое подразумевалось по ТП.</w:t>
      </w:r>
    </w:p>
    <w:p w14:paraId="083F0F8A" w14:textId="77777777" w:rsidR="008643B5" w:rsidRPr="009F033E" w:rsidRDefault="008643B5" w:rsidP="008643B5">
      <w:pPr>
        <w:widowControl w:val="0"/>
        <w:numPr>
          <w:ilvl w:val="1"/>
          <w:numId w:val="9"/>
        </w:numPr>
        <w:suppressAutoHyphens/>
        <w:spacing w:before="60" w:after="0" w:line="240" w:lineRule="atLeast"/>
        <w:ind w:left="681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Реализуемая логика дорабатываемых модулей биллингового ИПК должна содержать логические блоки, оформленные в отдельные процедуры и подмодули. Требуется избегать логически одинаковых подмодулей.</w:t>
      </w:r>
    </w:p>
    <w:p w14:paraId="7643E2FE" w14:textId="77777777" w:rsidR="008643B5" w:rsidRPr="009F033E" w:rsidRDefault="008643B5" w:rsidP="008643B5">
      <w:pPr>
        <w:widowControl w:val="0"/>
        <w:numPr>
          <w:ilvl w:val="1"/>
          <w:numId w:val="9"/>
        </w:numPr>
        <w:suppressAutoHyphens/>
        <w:spacing w:before="60" w:after="0" w:line="240" w:lineRule="atLeast"/>
        <w:ind w:left="681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Передаваемые Исполнителем разработки должны иметь преемственность Заказчика для дальнейшей поддержки. Для этого передаваемый исходный код должен быть:</w:t>
      </w:r>
    </w:p>
    <w:p w14:paraId="25681D84" w14:textId="77777777" w:rsidR="008643B5" w:rsidRPr="009F033E" w:rsidRDefault="008643B5" w:rsidP="008643B5">
      <w:pPr>
        <w:numPr>
          <w:ilvl w:val="0"/>
          <w:numId w:val="15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Логически структурирован.</w:t>
      </w:r>
    </w:p>
    <w:p w14:paraId="26411284" w14:textId="77777777" w:rsidR="008643B5" w:rsidRPr="009F033E" w:rsidRDefault="008643B5" w:rsidP="008643B5">
      <w:pPr>
        <w:numPr>
          <w:ilvl w:val="0"/>
          <w:numId w:val="15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Содержать комментарии в достаточном для понимания основных логических веток, объеме.</w:t>
      </w:r>
    </w:p>
    <w:p w14:paraId="29702952" w14:textId="77777777" w:rsidR="008643B5" w:rsidRPr="009F033E" w:rsidRDefault="008643B5" w:rsidP="008643B5">
      <w:pPr>
        <w:numPr>
          <w:ilvl w:val="0"/>
          <w:numId w:val="15"/>
        </w:numPr>
        <w:tabs>
          <w:tab w:val="left" w:pos="-142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Иметь логически правильное и связанное наименование переменных.</w:t>
      </w:r>
    </w:p>
    <w:p w14:paraId="4EEE00AF" w14:textId="77777777" w:rsidR="008643B5" w:rsidRPr="009F033E" w:rsidRDefault="008643B5" w:rsidP="008643B5">
      <w:pPr>
        <w:numPr>
          <w:ilvl w:val="0"/>
          <w:numId w:val="15"/>
        </w:numPr>
        <w:tabs>
          <w:tab w:val="left" w:pos="-142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Не содержать незакрытых итераторов и обращений к базам данных.</w:t>
      </w:r>
    </w:p>
    <w:p w14:paraId="1B9D27DF" w14:textId="77777777" w:rsidR="008643B5" w:rsidRPr="009F033E" w:rsidRDefault="008643B5" w:rsidP="008643B5">
      <w:pPr>
        <w:numPr>
          <w:ilvl w:val="0"/>
          <w:numId w:val="15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 xml:space="preserve">В рамках внутреннего тестирования Исполнителем, должны готовиться нагрузочные </w:t>
      </w:r>
      <w:r>
        <w:rPr>
          <w:rFonts w:ascii="Tahoma" w:eastAsia="Times New Roman" w:hAnsi="Tahoma" w:cs="Tahoma"/>
          <w:iCs/>
          <w:szCs w:val="20"/>
        </w:rPr>
        <w:t xml:space="preserve">тесты </w:t>
      </w:r>
      <w:r w:rsidRPr="009F033E">
        <w:rPr>
          <w:rFonts w:ascii="Tahoma" w:eastAsia="Times New Roman" w:hAnsi="Tahoma" w:cs="Tahoma"/>
          <w:iCs/>
          <w:szCs w:val="20"/>
        </w:rPr>
        <w:t xml:space="preserve">в том случае, если они предусмотрены в Заявке. </w:t>
      </w:r>
    </w:p>
    <w:p w14:paraId="770F57DF" w14:textId="77777777" w:rsidR="008643B5" w:rsidRDefault="008643B5" w:rsidP="008643B5">
      <w:pPr>
        <w:widowControl w:val="0"/>
        <w:numPr>
          <w:ilvl w:val="0"/>
          <w:numId w:val="15"/>
        </w:numPr>
        <w:tabs>
          <w:tab w:val="left" w:pos="1134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 xml:space="preserve">Правила оформления и публикация программного кода в соответствии с Заявкой. </w:t>
      </w:r>
    </w:p>
    <w:p w14:paraId="4CABB3DA" w14:textId="77777777" w:rsidR="008643B5" w:rsidRDefault="008643B5" w:rsidP="008643B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</w:pPr>
      <w:bookmarkStart w:id="14" w:name="_GoBack"/>
      <w:bookmarkEnd w:id="14"/>
    </w:p>
    <w:p w14:paraId="721FA25C" w14:textId="77777777" w:rsidR="008643B5" w:rsidRPr="009F033E" w:rsidRDefault="008643B5" w:rsidP="008643B5">
      <w:pPr>
        <w:numPr>
          <w:ilvl w:val="0"/>
          <w:numId w:val="35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Перечень приложений к техническому заданию</w:t>
      </w:r>
    </w:p>
    <w:p w14:paraId="42A4A067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№1 «Формы Заявок на доработку».</w:t>
      </w:r>
    </w:p>
    <w:p w14:paraId="40AA685C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№1 к Заявке на доработку «Состав услуг».</w:t>
      </w:r>
    </w:p>
    <w:p w14:paraId="64725C33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№2 к Заявке на доработку «Требования к оказанию услуг».</w:t>
      </w:r>
    </w:p>
    <w:p w14:paraId="1247F502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№3 к Заявке на доработку «Протокол передачи удаленных рабочих мест».</w:t>
      </w:r>
    </w:p>
    <w:p w14:paraId="6D8F1774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№4 к Заявке на доработку «Результаты услуг, Протокол оказанных услуг по Заявке на доработку».</w:t>
      </w:r>
    </w:p>
    <w:p w14:paraId="2583B328" w14:textId="77777777" w:rsidR="008643B5" w:rsidRPr="009F033E" w:rsidRDefault="008643B5" w:rsidP="008643B5">
      <w:pPr>
        <w:ind w:right="141"/>
        <w:rPr>
          <w:rFonts w:ascii="Tahoma" w:eastAsia="Times New Roman" w:hAnsi="Tahoma" w:cs="Tahoma"/>
          <w:szCs w:val="20"/>
        </w:rPr>
      </w:pPr>
    </w:p>
    <w:p w14:paraId="7509B607" w14:textId="77777777" w:rsidR="00982E66" w:rsidRPr="00A94587" w:rsidRDefault="00982E66" w:rsidP="00982E66">
      <w:pPr>
        <w:spacing w:before="120" w:after="0" w:line="240" w:lineRule="auto"/>
        <w:ind w:right="141"/>
        <w:jc w:val="both"/>
        <w:rPr>
          <w:rFonts w:ascii="Tahoma" w:eastAsia="Times New Roman" w:hAnsi="Tahoma" w:cs="Tahoma"/>
          <w:bCs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982E66" w:rsidRPr="004B5AB3" w14:paraId="1F55BD19" w14:textId="77777777" w:rsidTr="00982E66">
        <w:tc>
          <w:tcPr>
            <w:tcW w:w="4448" w:type="dxa"/>
          </w:tcPr>
          <w:p w14:paraId="52F98F09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4AF11F97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982E66" w:rsidRPr="004B5AB3" w14:paraId="3EE01011" w14:textId="77777777" w:rsidTr="00982E66">
        <w:tc>
          <w:tcPr>
            <w:tcW w:w="4448" w:type="dxa"/>
          </w:tcPr>
          <w:p w14:paraId="3744285F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Т Плюс»</w:t>
            </w:r>
          </w:p>
          <w:p w14:paraId="4CCD9882" w14:textId="77777777" w:rsidR="00982E66" w:rsidRDefault="00982E66" w:rsidP="00982E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6607E75" w14:textId="77777777" w:rsidR="00982E66" w:rsidRPr="004B5AB3" w:rsidRDefault="00982E66" w:rsidP="00982E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982E66" w:rsidRPr="004B5AB3" w14:paraId="6405439F" w14:textId="77777777" w:rsidTr="00982E66">
        <w:tc>
          <w:tcPr>
            <w:tcW w:w="4448" w:type="dxa"/>
          </w:tcPr>
          <w:p w14:paraId="34D5338B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72272D64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982E66" w:rsidRPr="004B5AB3" w14:paraId="2C2598E3" w14:textId="77777777" w:rsidTr="00982E66">
        <w:tc>
          <w:tcPr>
            <w:tcW w:w="4448" w:type="dxa"/>
          </w:tcPr>
          <w:p w14:paraId="390012FD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14:paraId="52E540C9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3FF346CC" w14:textId="77777777" w:rsidR="00982E66" w:rsidRPr="004B5AB3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72EFC989" w14:textId="77777777" w:rsidR="00982E66" w:rsidRPr="00D068E0" w:rsidRDefault="00982E66" w:rsidP="00982E6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6E3576">
              <w:t xml:space="preserve"> </w:t>
            </w:r>
            <w:r w:rsidRPr="006E3576">
              <w:rPr>
                <w:rFonts w:ascii="Tahoma" w:hAnsi="Tahoma" w:cs="Tahoma"/>
              </w:rPr>
              <w:t>________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74138D45" w14:textId="77777777" w:rsidR="00982E66" w:rsidRPr="00D068E0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14:paraId="2D1F7DB0" w14:textId="77777777" w:rsidR="00982E66" w:rsidRPr="004B5AB3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года</w:t>
            </w:r>
          </w:p>
        </w:tc>
      </w:tr>
    </w:tbl>
    <w:p w14:paraId="3F8A65A2" w14:textId="77777777" w:rsidR="00A94587" w:rsidRPr="00A94587" w:rsidRDefault="00A94587" w:rsidP="00A94587">
      <w:pPr>
        <w:ind w:right="141"/>
        <w:rPr>
          <w:rFonts w:ascii="Tahoma" w:eastAsia="Times New Roman" w:hAnsi="Tahoma" w:cs="Tahoma"/>
          <w:szCs w:val="20"/>
        </w:rPr>
      </w:pPr>
    </w:p>
    <w:p w14:paraId="3B69C447" w14:textId="5F983223" w:rsidR="00A94587" w:rsidRPr="00A94587" w:rsidRDefault="00A94587" w:rsidP="00A94587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bCs/>
          <w:color w:val="000000"/>
          <w:szCs w:val="20"/>
        </w:rPr>
        <w:t>Приложение №1</w:t>
      </w:r>
    </w:p>
    <w:p w14:paraId="639BBC1F" w14:textId="18B9F8CE" w:rsidR="00A94587" w:rsidRPr="00A94587" w:rsidRDefault="00A94587" w:rsidP="00A94587">
      <w:pPr>
        <w:widowControl w:val="0"/>
        <w:shd w:val="clear" w:color="auto" w:fill="FFFFFF"/>
        <w:autoSpaceDE w:val="0"/>
        <w:autoSpaceDN w:val="0"/>
        <w:spacing w:after="0" w:line="240" w:lineRule="auto"/>
        <w:ind w:left="-993"/>
        <w:jc w:val="right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к Техни</w:t>
      </w:r>
      <w:r w:rsidR="00D52F62">
        <w:rPr>
          <w:rFonts w:ascii="Tahoma" w:eastAsia="Times New Roman" w:hAnsi="Tahoma" w:cs="Tahoma"/>
          <w:color w:val="000000"/>
          <w:szCs w:val="20"/>
        </w:rPr>
        <w:t>ческому заданию</w:t>
      </w:r>
    </w:p>
    <w:p w14:paraId="688CD36A" w14:textId="77777777" w:rsidR="00A94587" w:rsidRPr="00A94587" w:rsidRDefault="00A94587" w:rsidP="00A94587">
      <w:pPr>
        <w:spacing w:before="80"/>
        <w:ind w:left="-993"/>
        <w:contextualSpacing/>
        <w:jc w:val="center"/>
        <w:rPr>
          <w:rFonts w:ascii="Tahoma" w:eastAsia="Times New Roman" w:hAnsi="Tahoma" w:cs="Tahoma"/>
          <w:szCs w:val="20"/>
        </w:rPr>
      </w:pPr>
    </w:p>
    <w:p w14:paraId="7D9787C2" w14:textId="77777777" w:rsidR="00A94587" w:rsidRPr="00A94587" w:rsidRDefault="00A94587" w:rsidP="00A94587">
      <w:pPr>
        <w:spacing w:before="80"/>
        <w:ind w:left="-993"/>
        <w:contextualSpacing/>
        <w:jc w:val="center"/>
        <w:rPr>
          <w:rFonts w:ascii="Tahoma" w:eastAsia="Times New Roman" w:hAnsi="Tahoma" w:cs="Tahoma"/>
          <w:szCs w:val="20"/>
          <w:lang w:eastAsia="x-none"/>
        </w:rPr>
      </w:pPr>
      <w:r w:rsidRPr="00A94587">
        <w:rPr>
          <w:rFonts w:ascii="Tahoma" w:eastAsia="Times New Roman" w:hAnsi="Tahoma" w:cs="Tahoma"/>
          <w:szCs w:val="20"/>
        </w:rPr>
        <w:t>Форма Заявки на доработку по Фиксированному перечню Услуг</w:t>
      </w:r>
      <w:r w:rsidRPr="00A94587">
        <w:rPr>
          <w:rFonts w:ascii="Tahoma" w:eastAsia="Times New Roman" w:hAnsi="Tahoma" w:cs="Tahoma"/>
          <w:szCs w:val="20"/>
        </w:rPr>
        <w:br/>
        <w:t>(в соответствии с п. 3.2.1 настоящего ТЗ)</w:t>
      </w:r>
    </w:p>
    <w:p w14:paraId="39402027" w14:textId="77777777" w:rsidR="00A94587" w:rsidRPr="00A94587" w:rsidRDefault="00A94587" w:rsidP="00A94587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/>
          <w:bCs/>
          <w:szCs w:val="20"/>
        </w:rPr>
      </w:pPr>
      <w:r w:rsidRPr="00A94587">
        <w:rPr>
          <w:rFonts w:ascii="Tahoma" w:eastAsia="Times New Roman" w:hAnsi="Tahoma" w:cs="Tahoma"/>
          <w:b/>
          <w:bCs/>
          <w:caps/>
          <w:szCs w:val="20"/>
        </w:rPr>
        <w:t>Заявка</w:t>
      </w:r>
      <w:r w:rsidRPr="00A94587">
        <w:rPr>
          <w:rFonts w:ascii="Tahoma" w:eastAsia="Times New Roman" w:hAnsi="Tahoma" w:cs="Tahoma"/>
          <w:b/>
          <w:bCs/>
          <w:szCs w:val="20"/>
        </w:rPr>
        <w:t xml:space="preserve"> №_____ от __________</w:t>
      </w:r>
    </w:p>
    <w:p w14:paraId="6C1E499D" w14:textId="77777777" w:rsidR="00A94587" w:rsidRPr="00A94587" w:rsidRDefault="00A94587" w:rsidP="00A94587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Cs/>
          <w:szCs w:val="20"/>
        </w:rPr>
      </w:pPr>
      <w:r w:rsidRPr="00A94587">
        <w:rPr>
          <w:rFonts w:ascii="Tahoma" w:eastAsia="Times New Roman" w:hAnsi="Tahoma" w:cs="Tahoma"/>
          <w:bCs/>
          <w:szCs w:val="20"/>
        </w:rPr>
        <w:t>к Договору №____________ от «___» ________ 202_ г.</w:t>
      </w:r>
    </w:p>
    <w:p w14:paraId="60FAF6E2" w14:textId="77777777" w:rsidR="00A94587" w:rsidRPr="00A94587" w:rsidRDefault="00A94587" w:rsidP="00A9458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A94587" w:rsidRPr="00A94587" w14:paraId="20AC63FF" w14:textId="77777777" w:rsidTr="00982E66">
        <w:tc>
          <w:tcPr>
            <w:tcW w:w="358" w:type="dxa"/>
            <w:shd w:val="clear" w:color="auto" w:fill="D9D9D9"/>
            <w:vAlign w:val="center"/>
          </w:tcPr>
          <w:p w14:paraId="16DE16D8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14:paraId="611F0EA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Наименование Услуги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F82AAC8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Сроки оказания Услуг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2DEB3B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Состав оказанных услуг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44A247E1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 Услуг, руб.</w:t>
            </w: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br/>
              <w:t>с НДС</w:t>
            </w:r>
          </w:p>
        </w:tc>
      </w:tr>
      <w:tr w:rsidR="00A94587" w:rsidRPr="00A94587" w14:paraId="09CAA212" w14:textId="77777777" w:rsidTr="00982E66">
        <w:trPr>
          <w:trHeight w:val="423"/>
        </w:trPr>
        <w:tc>
          <w:tcPr>
            <w:tcW w:w="358" w:type="dxa"/>
            <w:vAlign w:val="center"/>
          </w:tcPr>
          <w:p w14:paraId="1084FEA3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898" w:type="dxa"/>
            <w:vAlign w:val="center"/>
          </w:tcPr>
          <w:p w14:paraId="59297440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5DAE91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  <w:shd w:val="clear" w:color="auto" w:fill="FFFFFF"/>
              </w:rPr>
              <w:t>с __ по__</w:t>
            </w:r>
          </w:p>
        </w:tc>
        <w:tc>
          <w:tcPr>
            <w:tcW w:w="2552" w:type="dxa"/>
            <w:vAlign w:val="center"/>
          </w:tcPr>
          <w:p w14:paraId="72FEB90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310E39C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37E7CC36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3DB830C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14:paraId="5E352560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6D931AB3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52920284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НДС (20%):</w:t>
            </w:r>
          </w:p>
        </w:tc>
        <w:tc>
          <w:tcPr>
            <w:tcW w:w="2409" w:type="dxa"/>
            <w:vAlign w:val="center"/>
          </w:tcPr>
          <w:p w14:paraId="4677660F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20ADEDB9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3F742948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Всего:</w:t>
            </w:r>
          </w:p>
        </w:tc>
        <w:tc>
          <w:tcPr>
            <w:tcW w:w="2409" w:type="dxa"/>
            <w:vAlign w:val="center"/>
          </w:tcPr>
          <w:p w14:paraId="66608A7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</w:p>
        </w:tc>
      </w:tr>
    </w:tbl>
    <w:p w14:paraId="4B85A5E7" w14:textId="77777777" w:rsidR="00A94587" w:rsidRPr="00A94587" w:rsidRDefault="00A94587" w:rsidP="00A94587">
      <w:pPr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1. Цена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У</w:t>
      </w:r>
      <w:r w:rsidRPr="00A94587">
        <w:rPr>
          <w:rFonts w:ascii="Tahoma" w:eastAsia="Times New Roman" w:hAnsi="Tahoma" w:cs="Tahoma"/>
          <w:color w:val="000000"/>
          <w:szCs w:val="20"/>
        </w:rPr>
        <w:t>слуг:</w:t>
      </w:r>
    </w:p>
    <w:p w14:paraId="613A64A2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1.1. Общая цена Услуг по настоящей Заявке составляет ___________ (___________) рублей _____копеек, в т.ч. НДС 20% _____ (_________) рублей ___ копеек.</w:t>
      </w:r>
    </w:p>
    <w:p w14:paraId="18339344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2. Состав Услуг и требования к оказанию: __________________.</w:t>
      </w:r>
    </w:p>
    <w:p w14:paraId="0DA54736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3. Критерии приемки Услуг: ____________________________.</w:t>
      </w:r>
    </w:p>
    <w:p w14:paraId="18A99C3D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4. Результаты Услуг: ________________________________.</w:t>
      </w:r>
    </w:p>
    <w:p w14:paraId="3DDB9DC9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5. Приложения к Заявке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 xml:space="preserve">: </w:t>
      </w:r>
      <w:r w:rsidRPr="00A94587">
        <w:rPr>
          <w:rFonts w:ascii="Tahoma" w:eastAsia="Times New Roman" w:hAnsi="Tahoma" w:cs="Tahoma"/>
          <w:i/>
          <w:caps/>
          <w:color w:val="000000"/>
          <w:szCs w:val="20"/>
        </w:rPr>
        <w:t>(ТП, иное) указывается по необходимости</w:t>
      </w:r>
    </w:p>
    <w:p w14:paraId="2D4108C1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14:paraId="32F99AB2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7. Руководители работ по Заявке:</w:t>
      </w:r>
    </w:p>
    <w:p w14:paraId="2CB07C8D" w14:textId="77777777" w:rsidR="00A94587" w:rsidRPr="00A94587" w:rsidRDefault="00A94587" w:rsidP="00A94587">
      <w:pPr>
        <w:numPr>
          <w:ilvl w:val="0"/>
          <w:numId w:val="12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со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стороны</w:t>
      </w:r>
      <w:r w:rsidRPr="00A94587">
        <w:rPr>
          <w:rFonts w:ascii="Tahoma" w:eastAsia="Times New Roman" w:hAnsi="Tahoma" w:cs="Tahoma"/>
          <w:color w:val="000000"/>
          <w:szCs w:val="20"/>
        </w:rPr>
        <w:t xml:space="preserve"> ЗАКАЗЧИКА – </w:t>
      </w:r>
      <w:r w:rsidRPr="00A94587">
        <w:rPr>
          <w:rFonts w:ascii="Tahoma" w:eastAsia="Times New Roman" w:hAnsi="Tahoma" w:cs="Tahoma"/>
          <w:i/>
          <w:color w:val="000000"/>
          <w:szCs w:val="20"/>
        </w:rPr>
        <w:t>ФИО, должность, адрес эл. почты</w:t>
      </w:r>
    </w:p>
    <w:p w14:paraId="09A6F78E" w14:textId="77777777" w:rsidR="00A94587" w:rsidRPr="00A94587" w:rsidRDefault="00A94587" w:rsidP="00A94587">
      <w:pPr>
        <w:numPr>
          <w:ilvl w:val="0"/>
          <w:numId w:val="12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со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стороны</w:t>
      </w:r>
      <w:r w:rsidRPr="00A94587">
        <w:rPr>
          <w:rFonts w:ascii="Tahoma" w:eastAsia="Times New Roman" w:hAnsi="Tahoma" w:cs="Tahoma"/>
          <w:color w:val="000000"/>
          <w:szCs w:val="20"/>
        </w:rPr>
        <w:t xml:space="preserve"> ИСПОЛНИТЕЛЯ – </w:t>
      </w:r>
      <w:r w:rsidRPr="00A94587">
        <w:rPr>
          <w:rFonts w:ascii="Tahoma" w:eastAsia="Times New Roman" w:hAnsi="Tahoma" w:cs="Tahoma"/>
          <w:i/>
          <w:color w:val="000000"/>
          <w:szCs w:val="20"/>
        </w:rPr>
        <w:t>ФИО, должность, адрес эл. почты.</w:t>
      </w:r>
    </w:p>
    <w:p w14:paraId="6573BD41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vanish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8. </w:t>
      </w:r>
      <w:r w:rsidRPr="00A94587">
        <w:rPr>
          <w:rFonts w:ascii="Tahoma" w:eastAsia="Times New Roman" w:hAnsi="Tahoma" w:cs="Tahoma"/>
          <w:szCs w:val="20"/>
        </w:rPr>
        <w:t xml:space="preserve">Подписи </w:t>
      </w:r>
      <w:r w:rsidRPr="00A94587">
        <w:rPr>
          <w:rFonts w:ascii="Tahoma" w:eastAsia="Times New Roman" w:hAnsi="Tahoma" w:cs="Tahoma"/>
          <w:caps/>
          <w:szCs w:val="20"/>
        </w:rPr>
        <w:t>Сторон</w:t>
      </w:r>
      <w:r w:rsidRPr="00A94587">
        <w:rPr>
          <w:rFonts w:ascii="Tahoma" w:eastAsia="Times New Roman" w:hAnsi="Tahoma" w:cs="Tahoma"/>
          <w:szCs w:val="20"/>
        </w:rPr>
        <w:t>.</w:t>
      </w: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982E66" w:rsidRPr="004B5AB3" w14:paraId="57493811" w14:textId="77777777" w:rsidTr="00982E66">
        <w:tc>
          <w:tcPr>
            <w:tcW w:w="4448" w:type="dxa"/>
          </w:tcPr>
          <w:p w14:paraId="7C0C220C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788311A7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982E66" w:rsidRPr="004B5AB3" w14:paraId="20D1CDA0" w14:textId="77777777" w:rsidTr="00982E66">
        <w:tc>
          <w:tcPr>
            <w:tcW w:w="4448" w:type="dxa"/>
          </w:tcPr>
          <w:p w14:paraId="2EF8BC85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Т Плюс»</w:t>
            </w:r>
          </w:p>
          <w:p w14:paraId="1764F3B7" w14:textId="77777777" w:rsidR="00982E66" w:rsidRDefault="00982E66" w:rsidP="00982E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16E66C34" w14:textId="77777777" w:rsidR="00982E66" w:rsidRPr="004B5AB3" w:rsidRDefault="00982E66" w:rsidP="00982E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982E66" w:rsidRPr="004B5AB3" w14:paraId="26F5D38D" w14:textId="77777777" w:rsidTr="00982E66">
        <w:tc>
          <w:tcPr>
            <w:tcW w:w="4448" w:type="dxa"/>
          </w:tcPr>
          <w:p w14:paraId="2BCA3896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7E99495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982E66" w:rsidRPr="004B5AB3" w14:paraId="2184F061" w14:textId="77777777" w:rsidTr="00982E66">
        <w:tc>
          <w:tcPr>
            <w:tcW w:w="4448" w:type="dxa"/>
          </w:tcPr>
          <w:p w14:paraId="3FC17D46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14:paraId="7CEFB0FB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12658320" w14:textId="77777777" w:rsidR="00982E66" w:rsidRPr="004B5AB3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5B641281" w14:textId="77777777" w:rsidR="00982E66" w:rsidRPr="00D068E0" w:rsidRDefault="00982E66" w:rsidP="00982E6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6E3576">
              <w:t xml:space="preserve"> </w:t>
            </w:r>
            <w:r w:rsidRPr="006E3576">
              <w:rPr>
                <w:rFonts w:ascii="Tahoma" w:hAnsi="Tahoma" w:cs="Tahoma"/>
              </w:rPr>
              <w:t>________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2926BB54" w14:textId="77777777" w:rsidR="00982E66" w:rsidRPr="00D068E0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14:paraId="4DED3E89" w14:textId="77777777" w:rsidR="00982E66" w:rsidRPr="004B5AB3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года</w:t>
            </w:r>
          </w:p>
        </w:tc>
      </w:tr>
    </w:tbl>
    <w:p w14:paraId="24304912" w14:textId="77777777" w:rsidR="00A94587" w:rsidRPr="00A94587" w:rsidRDefault="00A94587" w:rsidP="00A94587">
      <w:pPr>
        <w:autoSpaceDE w:val="0"/>
        <w:autoSpaceDN w:val="0"/>
        <w:adjustRightInd w:val="0"/>
        <w:spacing w:after="0" w:line="240" w:lineRule="auto"/>
        <w:ind w:right="-223"/>
        <w:rPr>
          <w:rFonts w:ascii="Tahoma" w:eastAsia="Times New Roman" w:hAnsi="Tahoma" w:cs="Tahoma"/>
          <w:color w:val="000000"/>
          <w:szCs w:val="20"/>
        </w:rPr>
      </w:pPr>
    </w:p>
    <w:p w14:paraId="6B7004F0" w14:textId="476A198B" w:rsidR="00A94587" w:rsidRPr="00A94587" w:rsidRDefault="00A94587" w:rsidP="00A94587">
      <w:pPr>
        <w:pageBreakBefore/>
        <w:spacing w:before="80"/>
        <w:ind w:left="-992" w:firstLine="425"/>
        <w:contextualSpacing/>
        <w:jc w:val="center"/>
        <w:rPr>
          <w:rFonts w:ascii="Tahoma" w:eastAsia="Times New Roman" w:hAnsi="Tahoma" w:cs="Tahoma"/>
          <w:szCs w:val="20"/>
          <w:lang w:eastAsia="x-none"/>
        </w:rPr>
      </w:pPr>
      <w:r w:rsidRPr="00A94587">
        <w:rPr>
          <w:rFonts w:ascii="Tahoma" w:eastAsia="Times New Roman" w:hAnsi="Tahoma" w:cs="Tahoma"/>
          <w:szCs w:val="20"/>
        </w:rPr>
        <w:t xml:space="preserve">Форма Заявки на доработку </w:t>
      </w:r>
      <w:r w:rsidRPr="00A94587">
        <w:rPr>
          <w:rFonts w:ascii="Tahoma" w:eastAsia="Times New Roman" w:hAnsi="Tahoma" w:cs="Tahoma"/>
          <w:bCs/>
          <w:szCs w:val="20"/>
        </w:rPr>
        <w:t xml:space="preserve">функционала </w:t>
      </w:r>
      <w:r w:rsidR="007D78EF" w:rsidRPr="007D78EF">
        <w:rPr>
          <w:rFonts w:ascii="Tahoma" w:eastAsia="Times New Roman" w:hAnsi="Tahoma" w:cs="Tahoma"/>
          <w:bCs/>
          <w:szCs w:val="20"/>
        </w:rPr>
        <w:t>программного комплекса</w:t>
      </w:r>
      <w:r w:rsidRPr="00A94587">
        <w:rPr>
          <w:rFonts w:ascii="Tahoma" w:eastAsia="Times New Roman" w:hAnsi="Tahoma" w:cs="Tahoma"/>
          <w:bCs/>
          <w:szCs w:val="20"/>
        </w:rPr>
        <w:t xml:space="preserve"> </w:t>
      </w:r>
      <w:r w:rsidRPr="00A94587"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A94587">
        <w:rPr>
          <w:rFonts w:ascii="Tahoma" w:eastAsia="Times New Roman" w:hAnsi="Tahoma" w:cs="Tahoma"/>
          <w:bCs/>
          <w:szCs w:val="20"/>
        </w:rPr>
        <w:t xml:space="preserve"> сверх Фиксированного перечня Услуг</w:t>
      </w:r>
      <w:r w:rsidRPr="00A94587">
        <w:rPr>
          <w:rFonts w:ascii="Tahoma" w:eastAsia="Times New Roman" w:hAnsi="Tahoma" w:cs="Tahoma"/>
          <w:szCs w:val="20"/>
        </w:rPr>
        <w:br/>
        <w:t>(в соответствии с п. 3.2.2 настоящего ТЗ)</w:t>
      </w:r>
    </w:p>
    <w:p w14:paraId="437A5D61" w14:textId="77777777" w:rsidR="00A94587" w:rsidRPr="00A94587" w:rsidRDefault="00A94587" w:rsidP="00A94587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/>
          <w:bCs/>
          <w:szCs w:val="20"/>
        </w:rPr>
      </w:pPr>
      <w:r w:rsidRPr="00A94587">
        <w:rPr>
          <w:rFonts w:ascii="Tahoma" w:eastAsia="Times New Roman" w:hAnsi="Tahoma" w:cs="Tahoma"/>
          <w:b/>
          <w:bCs/>
          <w:caps/>
          <w:szCs w:val="20"/>
        </w:rPr>
        <w:t>Заявка</w:t>
      </w:r>
      <w:r w:rsidRPr="00A94587">
        <w:rPr>
          <w:rFonts w:ascii="Tahoma" w:eastAsia="Times New Roman" w:hAnsi="Tahoma" w:cs="Tahoma"/>
          <w:b/>
          <w:bCs/>
          <w:szCs w:val="20"/>
        </w:rPr>
        <w:t xml:space="preserve"> №_____ от __________</w:t>
      </w:r>
    </w:p>
    <w:p w14:paraId="485D252F" w14:textId="77777777" w:rsidR="00A94587" w:rsidRPr="00A94587" w:rsidRDefault="00A94587" w:rsidP="00A94587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Cs/>
          <w:szCs w:val="20"/>
        </w:rPr>
      </w:pPr>
      <w:r w:rsidRPr="00A94587">
        <w:rPr>
          <w:rFonts w:ascii="Tahoma" w:eastAsia="Times New Roman" w:hAnsi="Tahoma" w:cs="Tahoma"/>
          <w:bCs/>
          <w:szCs w:val="20"/>
        </w:rPr>
        <w:t>к Договору №____________ от «___» ________ 202_ г.</w:t>
      </w:r>
    </w:p>
    <w:p w14:paraId="386858D6" w14:textId="77777777" w:rsidR="00A94587" w:rsidRPr="00A94587" w:rsidRDefault="00A94587" w:rsidP="00A9458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Cs w:val="2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544"/>
        <w:gridCol w:w="1372"/>
        <w:gridCol w:w="1958"/>
        <w:gridCol w:w="993"/>
        <w:gridCol w:w="1131"/>
        <w:gridCol w:w="1283"/>
      </w:tblGrid>
      <w:tr w:rsidR="00A94587" w:rsidRPr="00A94587" w14:paraId="5AA73EB4" w14:textId="77777777" w:rsidTr="00982E66">
        <w:tc>
          <w:tcPr>
            <w:tcW w:w="358" w:type="dxa"/>
            <w:shd w:val="clear" w:color="auto" w:fill="D9D9D9"/>
            <w:vAlign w:val="center"/>
          </w:tcPr>
          <w:p w14:paraId="1624DEA4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2544" w:type="dxa"/>
            <w:shd w:val="clear" w:color="auto" w:fill="D9D9D9"/>
            <w:vAlign w:val="center"/>
          </w:tcPr>
          <w:p w14:paraId="1F7DE557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Наименование Услуги</w:t>
            </w:r>
          </w:p>
        </w:tc>
        <w:tc>
          <w:tcPr>
            <w:tcW w:w="1372" w:type="dxa"/>
            <w:shd w:val="clear" w:color="auto" w:fill="D9D9D9"/>
            <w:vAlign w:val="center"/>
          </w:tcPr>
          <w:p w14:paraId="3BD3F114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Сроки оказания Услуг</w:t>
            </w:r>
          </w:p>
        </w:tc>
        <w:tc>
          <w:tcPr>
            <w:tcW w:w="1958" w:type="dxa"/>
            <w:shd w:val="clear" w:color="auto" w:fill="D9D9D9"/>
            <w:vAlign w:val="center"/>
          </w:tcPr>
          <w:p w14:paraId="4CD46821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Тип Услуг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0BAB87F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 xml:space="preserve">Ставка, руб/час, с НДС </w:t>
            </w:r>
          </w:p>
        </w:tc>
        <w:tc>
          <w:tcPr>
            <w:tcW w:w="1131" w:type="dxa"/>
            <w:shd w:val="clear" w:color="auto" w:fill="D9D9D9"/>
            <w:vAlign w:val="center"/>
          </w:tcPr>
          <w:p w14:paraId="4E8CD21F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 xml:space="preserve">Объем Услуг, чел./часов </w:t>
            </w:r>
          </w:p>
        </w:tc>
        <w:tc>
          <w:tcPr>
            <w:tcW w:w="1283" w:type="dxa"/>
            <w:shd w:val="clear" w:color="auto" w:fill="D9D9D9"/>
            <w:vAlign w:val="center"/>
          </w:tcPr>
          <w:p w14:paraId="0B65C79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 Услуг, руб.</w:t>
            </w: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br/>
              <w:t>с НДС</w:t>
            </w:r>
          </w:p>
        </w:tc>
      </w:tr>
      <w:tr w:rsidR="00A94587" w:rsidRPr="00A94587" w14:paraId="29439D45" w14:textId="77777777" w:rsidTr="00982E66">
        <w:tc>
          <w:tcPr>
            <w:tcW w:w="358" w:type="dxa"/>
            <w:vAlign w:val="center"/>
          </w:tcPr>
          <w:p w14:paraId="5D1D5E79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4ABE350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7E061F8A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1958" w:type="dxa"/>
            <w:vAlign w:val="center"/>
          </w:tcPr>
          <w:p w14:paraId="4BF4FFF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Услуги разработчика</w:t>
            </w:r>
          </w:p>
        </w:tc>
        <w:tc>
          <w:tcPr>
            <w:tcW w:w="993" w:type="dxa"/>
            <w:vAlign w:val="center"/>
          </w:tcPr>
          <w:p w14:paraId="110BC8D9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131" w:type="dxa"/>
            <w:vAlign w:val="center"/>
          </w:tcPr>
          <w:p w14:paraId="0C24EFD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283" w:type="dxa"/>
            <w:vAlign w:val="center"/>
          </w:tcPr>
          <w:p w14:paraId="00110D9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3A8EC809" w14:textId="77777777" w:rsidTr="00982E66">
        <w:trPr>
          <w:trHeight w:val="340"/>
        </w:trPr>
        <w:tc>
          <w:tcPr>
            <w:tcW w:w="7225" w:type="dxa"/>
            <w:gridSpan w:val="5"/>
            <w:vAlign w:val="center"/>
          </w:tcPr>
          <w:p w14:paraId="21F52F1F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Итого без НДС:</w:t>
            </w:r>
          </w:p>
        </w:tc>
        <w:tc>
          <w:tcPr>
            <w:tcW w:w="1131" w:type="dxa"/>
            <w:vAlign w:val="center"/>
          </w:tcPr>
          <w:p w14:paraId="561D6B36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283" w:type="dxa"/>
            <w:vAlign w:val="center"/>
          </w:tcPr>
          <w:p w14:paraId="41A6E43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33DBDC9F" w14:textId="77777777" w:rsidTr="00982E66">
        <w:trPr>
          <w:trHeight w:val="340"/>
        </w:trPr>
        <w:tc>
          <w:tcPr>
            <w:tcW w:w="7225" w:type="dxa"/>
            <w:gridSpan w:val="5"/>
            <w:vAlign w:val="center"/>
          </w:tcPr>
          <w:p w14:paraId="129CCCE0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НДС (20%):</w:t>
            </w:r>
          </w:p>
        </w:tc>
        <w:tc>
          <w:tcPr>
            <w:tcW w:w="1131" w:type="dxa"/>
            <w:vAlign w:val="center"/>
          </w:tcPr>
          <w:p w14:paraId="246C6B6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283" w:type="dxa"/>
            <w:vAlign w:val="center"/>
          </w:tcPr>
          <w:p w14:paraId="6E61AAA1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236213B8" w14:textId="77777777" w:rsidTr="00982E66">
        <w:trPr>
          <w:trHeight w:val="340"/>
        </w:trPr>
        <w:tc>
          <w:tcPr>
            <w:tcW w:w="7225" w:type="dxa"/>
            <w:gridSpan w:val="5"/>
            <w:vAlign w:val="center"/>
          </w:tcPr>
          <w:p w14:paraId="14AB9C9A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Всего:</w:t>
            </w:r>
          </w:p>
        </w:tc>
        <w:tc>
          <w:tcPr>
            <w:tcW w:w="1131" w:type="dxa"/>
            <w:vAlign w:val="center"/>
          </w:tcPr>
          <w:p w14:paraId="16A3757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</w:p>
        </w:tc>
        <w:tc>
          <w:tcPr>
            <w:tcW w:w="1283" w:type="dxa"/>
            <w:vAlign w:val="center"/>
          </w:tcPr>
          <w:p w14:paraId="17DD646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</w:tbl>
    <w:p w14:paraId="049B5230" w14:textId="77777777" w:rsidR="00A94587" w:rsidRPr="00A94587" w:rsidRDefault="00A94587" w:rsidP="00A94587">
      <w:pPr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1. Цена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У</w:t>
      </w:r>
      <w:r w:rsidRPr="00A94587">
        <w:rPr>
          <w:rFonts w:ascii="Tahoma" w:eastAsia="Times New Roman" w:hAnsi="Tahoma" w:cs="Tahoma"/>
          <w:color w:val="000000"/>
          <w:szCs w:val="20"/>
        </w:rPr>
        <w:t>слуг:</w:t>
      </w:r>
    </w:p>
    <w:p w14:paraId="55ACB4D5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1.1. Общая цена Услуг по настоящей Заявке составляет ___________ (___________) рублей _____копеек, в т.ч. НДС 20% _____ (_________) рублей ___ копеек.</w:t>
      </w:r>
    </w:p>
    <w:p w14:paraId="5DA22E76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2. Состав Услуг и требования к оказанию: __________________.</w:t>
      </w:r>
    </w:p>
    <w:p w14:paraId="31DD51F7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3. Критерии приемки Услуг: ____________________________.</w:t>
      </w:r>
    </w:p>
    <w:p w14:paraId="129E3631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4. Результаты Услуг: ________________________________.</w:t>
      </w:r>
    </w:p>
    <w:p w14:paraId="5A91B7E3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5. Приложения к Заявке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 xml:space="preserve">: </w:t>
      </w:r>
      <w:r w:rsidRPr="00A94587">
        <w:rPr>
          <w:rFonts w:ascii="Tahoma" w:eastAsia="Times New Roman" w:hAnsi="Tahoma" w:cs="Tahoma"/>
          <w:i/>
          <w:caps/>
          <w:color w:val="000000"/>
          <w:szCs w:val="20"/>
        </w:rPr>
        <w:t>(ТП, иное) указывается по необходимости</w:t>
      </w:r>
    </w:p>
    <w:p w14:paraId="23486140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14:paraId="2AC7894D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7. Руководители работ по Заявке:</w:t>
      </w:r>
    </w:p>
    <w:p w14:paraId="43EB1987" w14:textId="77777777" w:rsidR="00A94587" w:rsidRPr="00A94587" w:rsidRDefault="00A94587" w:rsidP="00A94587">
      <w:pPr>
        <w:numPr>
          <w:ilvl w:val="0"/>
          <w:numId w:val="12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со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стороны</w:t>
      </w:r>
      <w:r w:rsidRPr="00A94587">
        <w:rPr>
          <w:rFonts w:ascii="Tahoma" w:eastAsia="Times New Roman" w:hAnsi="Tahoma" w:cs="Tahoma"/>
          <w:color w:val="000000"/>
          <w:szCs w:val="20"/>
        </w:rPr>
        <w:t xml:space="preserve"> ЗАКАЗЧИКА – </w:t>
      </w:r>
      <w:r w:rsidRPr="00A94587">
        <w:rPr>
          <w:rFonts w:ascii="Tahoma" w:eastAsia="Times New Roman" w:hAnsi="Tahoma" w:cs="Tahoma"/>
          <w:i/>
          <w:color w:val="000000"/>
          <w:szCs w:val="20"/>
        </w:rPr>
        <w:t>ФИО, должность, адрес эл. почты</w:t>
      </w:r>
    </w:p>
    <w:p w14:paraId="2D3F1F9E" w14:textId="77777777" w:rsidR="00A94587" w:rsidRPr="00A94587" w:rsidRDefault="00A94587" w:rsidP="00A94587">
      <w:pPr>
        <w:numPr>
          <w:ilvl w:val="0"/>
          <w:numId w:val="12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со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стороны</w:t>
      </w:r>
      <w:r w:rsidRPr="00A94587">
        <w:rPr>
          <w:rFonts w:ascii="Tahoma" w:eastAsia="Times New Roman" w:hAnsi="Tahoma" w:cs="Tahoma"/>
          <w:color w:val="000000"/>
          <w:szCs w:val="20"/>
        </w:rPr>
        <w:t xml:space="preserve"> ИСПОЛНИТЕЛЯ – </w:t>
      </w:r>
      <w:r w:rsidRPr="00A94587">
        <w:rPr>
          <w:rFonts w:ascii="Tahoma" w:eastAsia="Times New Roman" w:hAnsi="Tahoma" w:cs="Tahoma"/>
          <w:i/>
          <w:color w:val="000000"/>
          <w:szCs w:val="20"/>
        </w:rPr>
        <w:t>ФИО, должность, адрес эл. почты.</w:t>
      </w:r>
    </w:p>
    <w:p w14:paraId="3C1831C9" w14:textId="77777777" w:rsidR="00982E66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8. </w:t>
      </w:r>
      <w:r w:rsidRPr="00A94587">
        <w:rPr>
          <w:rFonts w:ascii="Tahoma" w:eastAsia="Times New Roman" w:hAnsi="Tahoma" w:cs="Tahoma"/>
          <w:szCs w:val="20"/>
        </w:rPr>
        <w:t xml:space="preserve">Подписи </w:t>
      </w:r>
      <w:r w:rsidRPr="00A94587">
        <w:rPr>
          <w:rFonts w:ascii="Tahoma" w:eastAsia="Times New Roman" w:hAnsi="Tahoma" w:cs="Tahoma"/>
          <w:caps/>
          <w:szCs w:val="20"/>
        </w:rPr>
        <w:t>Сторон</w:t>
      </w:r>
      <w:r w:rsidRPr="00A94587">
        <w:rPr>
          <w:rFonts w:ascii="Tahoma" w:eastAsia="Times New Roman" w:hAnsi="Tahoma" w:cs="Tahoma"/>
          <w:szCs w:val="20"/>
        </w:rPr>
        <w:t>.</w:t>
      </w:r>
    </w:p>
    <w:p w14:paraId="69ACC67D" w14:textId="195AFE33" w:rsid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50200650" w14:textId="77777777" w:rsidTr="007D78EF">
        <w:tc>
          <w:tcPr>
            <w:tcW w:w="4448" w:type="dxa"/>
          </w:tcPr>
          <w:p w14:paraId="1C46C7B5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62682353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30370B44" w14:textId="77777777" w:rsidTr="007D78EF">
        <w:tc>
          <w:tcPr>
            <w:tcW w:w="4448" w:type="dxa"/>
          </w:tcPr>
          <w:p w14:paraId="779EF8C3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28BA388B" w14:textId="77777777" w:rsidR="00C9150B" w:rsidRPr="00C9150B" w:rsidRDefault="00C9150B" w:rsidP="00C9150B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B17EEF6" w14:textId="77777777" w:rsidR="00C9150B" w:rsidRPr="00C9150B" w:rsidRDefault="00C9150B" w:rsidP="00C9150B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4B3799C8" w14:textId="77777777" w:rsidTr="007D78EF">
        <w:tc>
          <w:tcPr>
            <w:tcW w:w="4448" w:type="dxa"/>
          </w:tcPr>
          <w:p w14:paraId="4AB7F683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E78CC05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5FC9A4CB" w14:textId="77777777" w:rsidTr="007D78EF">
        <w:tc>
          <w:tcPr>
            <w:tcW w:w="4448" w:type="dxa"/>
          </w:tcPr>
          <w:p w14:paraId="2F136FD0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17B55675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22C27C74" w14:textId="77777777" w:rsidR="00C9150B" w:rsidRPr="00C9150B" w:rsidRDefault="00C9150B" w:rsidP="00C9150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1A2D3F97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54ED4857" w14:textId="77777777" w:rsidR="00C9150B" w:rsidRPr="00C9150B" w:rsidRDefault="00C9150B" w:rsidP="00C9150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2DFD0C32" w14:textId="77777777" w:rsidR="00C9150B" w:rsidRPr="00C9150B" w:rsidRDefault="00C9150B" w:rsidP="00C9150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52D6AEB6" w14:textId="6A353153" w:rsidR="00C9150B" w:rsidRDefault="00C9150B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szCs w:val="20"/>
        </w:rPr>
      </w:pPr>
    </w:p>
    <w:p w14:paraId="24479E4D" w14:textId="77777777" w:rsidR="00A94587" w:rsidRPr="00A94587" w:rsidRDefault="00A94587" w:rsidP="00A94587">
      <w:pPr>
        <w:pageBreakBefore/>
        <w:spacing w:before="80"/>
        <w:contextualSpacing/>
        <w:jc w:val="center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 xml:space="preserve">Форма Протокола оказанных Услуг по Заявке </w:t>
      </w:r>
    </w:p>
    <w:p w14:paraId="6A90B13C" w14:textId="77777777" w:rsidR="00A94587" w:rsidRPr="00A94587" w:rsidRDefault="00A94587" w:rsidP="00A94587">
      <w:pPr>
        <w:spacing w:before="80"/>
        <w:ind w:left="-993"/>
        <w:contextualSpacing/>
        <w:jc w:val="center"/>
        <w:rPr>
          <w:rFonts w:ascii="Tahoma" w:eastAsia="Times New Roman" w:hAnsi="Tahoma" w:cs="Tahoma"/>
          <w:szCs w:val="20"/>
          <w:lang w:eastAsia="x-none"/>
        </w:rPr>
      </w:pPr>
      <w:r w:rsidRPr="00A94587">
        <w:rPr>
          <w:rFonts w:ascii="Tahoma" w:eastAsia="Times New Roman" w:hAnsi="Tahoma" w:cs="Tahoma"/>
          <w:szCs w:val="20"/>
        </w:rPr>
        <w:t>на доработку по Фиксированному перечню Услуг (в соответствии с п. 3.2.1 настоящего ТЗ)</w:t>
      </w:r>
    </w:p>
    <w:p w14:paraId="4BEC2CA7" w14:textId="77777777" w:rsidR="00A94587" w:rsidRPr="00A94587" w:rsidRDefault="00A94587" w:rsidP="00A9458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A94587" w:rsidRPr="00A94587" w14:paraId="52025CB1" w14:textId="77777777" w:rsidTr="00982E66">
        <w:tc>
          <w:tcPr>
            <w:tcW w:w="358" w:type="dxa"/>
            <w:shd w:val="clear" w:color="auto" w:fill="D9D9D9"/>
            <w:vAlign w:val="center"/>
          </w:tcPr>
          <w:p w14:paraId="3E79E50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14:paraId="6554EA27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Наименование Услуги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5A7D07C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Сроки оказания Услуг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1F5D14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Состав оказанных Услуг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1E698AE6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 Услуг, руб.</w:t>
            </w: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br/>
              <w:t>с НДС</w:t>
            </w:r>
          </w:p>
        </w:tc>
      </w:tr>
      <w:tr w:rsidR="00A94587" w:rsidRPr="00A94587" w14:paraId="6DBBEE4E" w14:textId="77777777" w:rsidTr="00982E66">
        <w:trPr>
          <w:trHeight w:val="528"/>
        </w:trPr>
        <w:tc>
          <w:tcPr>
            <w:tcW w:w="358" w:type="dxa"/>
            <w:vAlign w:val="center"/>
          </w:tcPr>
          <w:p w14:paraId="3FAAC28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898" w:type="dxa"/>
            <w:vAlign w:val="center"/>
          </w:tcPr>
          <w:p w14:paraId="14F6634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4C772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  <w:shd w:val="clear" w:color="auto" w:fill="FFFFFF"/>
              </w:rPr>
              <w:t>с __ по__</w:t>
            </w:r>
          </w:p>
        </w:tc>
        <w:tc>
          <w:tcPr>
            <w:tcW w:w="2552" w:type="dxa"/>
            <w:vAlign w:val="center"/>
          </w:tcPr>
          <w:p w14:paraId="4F833E59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8FBC4D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17545499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5DB22424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14:paraId="16215205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253B7521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193E2FB3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НДС (20%):</w:t>
            </w:r>
          </w:p>
        </w:tc>
        <w:tc>
          <w:tcPr>
            <w:tcW w:w="2409" w:type="dxa"/>
            <w:vAlign w:val="center"/>
          </w:tcPr>
          <w:p w14:paraId="01B8AFC3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0A78DCE8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750929AF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Всего:</w:t>
            </w:r>
          </w:p>
        </w:tc>
        <w:tc>
          <w:tcPr>
            <w:tcW w:w="2409" w:type="dxa"/>
            <w:vAlign w:val="center"/>
          </w:tcPr>
          <w:p w14:paraId="7B912657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</w:p>
        </w:tc>
      </w:tr>
    </w:tbl>
    <w:p w14:paraId="59BF6927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1F31D1D7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554BE252" w14:textId="7BE1A3A2" w:rsid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 xml:space="preserve">Услуги оказаны в соответствии с требованиями к Заявке в полном объеме и должном качестве. Претензии к оказанию Услуг не имеются. </w:t>
      </w:r>
    </w:p>
    <w:p w14:paraId="1A4F8925" w14:textId="3CC23E11" w:rsidR="00C9150B" w:rsidRDefault="00C9150B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02D3E81F" w14:textId="77777777" w:rsidR="00C9150B" w:rsidRPr="00A94587" w:rsidRDefault="00C9150B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6EBB3C14" w14:textId="77777777" w:rsidTr="007D78EF">
        <w:tc>
          <w:tcPr>
            <w:tcW w:w="4448" w:type="dxa"/>
          </w:tcPr>
          <w:p w14:paraId="70F0AD76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5C3B6C6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150A37B7" w14:textId="77777777" w:rsidTr="007D78EF">
        <w:tc>
          <w:tcPr>
            <w:tcW w:w="4448" w:type="dxa"/>
          </w:tcPr>
          <w:p w14:paraId="1FFCCB18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40082D10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14B59462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2F912C02" w14:textId="77777777" w:rsidTr="007D78EF">
        <w:tc>
          <w:tcPr>
            <w:tcW w:w="4448" w:type="dxa"/>
          </w:tcPr>
          <w:p w14:paraId="44081F3A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6A2D34F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7BD9512E" w14:textId="77777777" w:rsidTr="007D78EF">
        <w:tc>
          <w:tcPr>
            <w:tcW w:w="4448" w:type="dxa"/>
          </w:tcPr>
          <w:p w14:paraId="6F5205F1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38BAD7C0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72F3BB7C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0B6C82F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5CE97F45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04C45ABA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5B364CFD" w14:textId="77777777" w:rsidR="00A94587" w:rsidRPr="00A94587" w:rsidRDefault="00A94587" w:rsidP="00A94587">
      <w:pPr>
        <w:rPr>
          <w:rFonts w:ascii="Tahoma" w:eastAsia="Times New Roman" w:hAnsi="Tahoma" w:cs="Tahoma"/>
          <w:szCs w:val="20"/>
        </w:rPr>
      </w:pPr>
    </w:p>
    <w:p w14:paraId="4D3460A6" w14:textId="038E3974" w:rsidR="00A94587" w:rsidRPr="00A94587" w:rsidRDefault="00A94587" w:rsidP="00A94587">
      <w:pPr>
        <w:pageBreakBefore/>
        <w:spacing w:before="80"/>
        <w:contextualSpacing/>
        <w:jc w:val="center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 xml:space="preserve">Форма Протокола оказанных Услуг на доработку </w:t>
      </w:r>
      <w:r w:rsidRPr="00A94587">
        <w:rPr>
          <w:rFonts w:ascii="Tahoma" w:eastAsia="Times New Roman" w:hAnsi="Tahoma" w:cs="Tahoma"/>
          <w:bCs/>
          <w:szCs w:val="20"/>
        </w:rPr>
        <w:t xml:space="preserve">функционала </w:t>
      </w:r>
      <w:r w:rsidR="008A3521">
        <w:rPr>
          <w:rFonts w:ascii="Tahoma" w:eastAsia="Times New Roman" w:hAnsi="Tahoma" w:cs="Tahoma"/>
          <w:bCs/>
          <w:szCs w:val="20"/>
        </w:rPr>
        <w:t>программного комплекса</w:t>
      </w:r>
      <w:r w:rsidRPr="00A94587">
        <w:rPr>
          <w:rFonts w:ascii="Tahoma" w:eastAsia="Times New Roman" w:hAnsi="Tahoma" w:cs="Tahoma"/>
          <w:bCs/>
          <w:szCs w:val="20"/>
        </w:rPr>
        <w:t xml:space="preserve"> </w:t>
      </w:r>
      <w:r w:rsidRPr="00A94587"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A94587">
        <w:rPr>
          <w:rFonts w:ascii="Tahoma" w:eastAsia="Times New Roman" w:hAnsi="Tahoma" w:cs="Tahoma"/>
          <w:bCs/>
          <w:szCs w:val="20"/>
        </w:rPr>
        <w:t xml:space="preserve"> сверх Фиксированного перечня Услуг</w:t>
      </w:r>
      <w:r w:rsidRPr="00A94587">
        <w:rPr>
          <w:rFonts w:ascii="Tahoma" w:eastAsia="Times New Roman" w:hAnsi="Tahoma" w:cs="Tahoma"/>
          <w:szCs w:val="20"/>
        </w:rPr>
        <w:br/>
        <w:t xml:space="preserve"> (в соответствии с п. 3.2.2 настоящего ТЗ)</w:t>
      </w:r>
    </w:p>
    <w:p w14:paraId="6D6C98DE" w14:textId="77777777" w:rsidR="00A94587" w:rsidRPr="00A94587" w:rsidRDefault="00A94587" w:rsidP="00A94587">
      <w:pPr>
        <w:widowControl w:val="0"/>
        <w:shd w:val="clear" w:color="auto" w:fill="FFFFFF"/>
        <w:autoSpaceDE w:val="0"/>
        <w:autoSpaceDN w:val="0"/>
        <w:spacing w:after="0" w:line="240" w:lineRule="auto"/>
        <w:ind w:left="-993"/>
        <w:jc w:val="both"/>
        <w:rPr>
          <w:rFonts w:ascii="Tahoma" w:eastAsia="Times New Roman" w:hAnsi="Tahoma" w:cs="Tahoma"/>
          <w:b/>
          <w:bCs/>
          <w:i/>
          <w:color w:val="000000"/>
          <w:szCs w:val="20"/>
        </w:rPr>
      </w:pPr>
    </w:p>
    <w:tbl>
      <w:tblPr>
        <w:tblW w:w="10054" w:type="dxa"/>
        <w:jc w:val="center"/>
        <w:tblLook w:val="04A0" w:firstRow="1" w:lastRow="0" w:firstColumn="1" w:lastColumn="0" w:noHBand="0" w:noVBand="1"/>
      </w:tblPr>
      <w:tblGrid>
        <w:gridCol w:w="620"/>
        <w:gridCol w:w="1564"/>
        <w:gridCol w:w="2346"/>
        <w:gridCol w:w="1842"/>
        <w:gridCol w:w="1841"/>
        <w:gridCol w:w="1841"/>
      </w:tblGrid>
      <w:tr w:rsidR="00A94587" w:rsidRPr="00A94587" w14:paraId="2DB78CBC" w14:textId="77777777" w:rsidTr="00982E66">
        <w:trPr>
          <w:trHeight w:val="984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31714F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 п/п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D4DCDB" w14:textId="77777777" w:rsidR="00A94587" w:rsidRPr="00A94587" w:rsidDel="009B57B8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29B2D2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Тип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BE0664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 xml:space="preserve">Объем </w:t>
            </w:r>
          </w:p>
          <w:p w14:paraId="07718AE2" w14:textId="6458C30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оказанных Услуг, часов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E9BBE5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</w:t>
            </w:r>
          </w:p>
          <w:p w14:paraId="0DBEF588" w14:textId="77777777" w:rsid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чел./часа,</w:t>
            </w:r>
          </w:p>
          <w:p w14:paraId="77DAB9F0" w14:textId="696E5B0C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руб. с НДС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1C2400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</w:t>
            </w:r>
          </w:p>
          <w:p w14:paraId="5B9DD88F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оказанных Услуг,</w:t>
            </w:r>
          </w:p>
          <w:p w14:paraId="5189C781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 xml:space="preserve"> руб. с НДС</w:t>
            </w:r>
          </w:p>
        </w:tc>
      </w:tr>
      <w:tr w:rsidR="00A94587" w:rsidRPr="00A94587" w14:paraId="13E5498E" w14:textId="77777777" w:rsidTr="00C155A4">
        <w:trPr>
          <w:trHeight w:val="347"/>
          <w:jc w:val="center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14:paraId="759EDF36" w14:textId="77777777" w:rsidR="00A94587" w:rsidRPr="00A94587" w:rsidRDefault="00A94587" w:rsidP="00A94587">
            <w:pPr>
              <w:ind w:left="-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60F6E" w14:textId="36A7A5AD" w:rsidR="00A94587" w:rsidRPr="00D31D99" w:rsidRDefault="00A94587" w:rsidP="00A94587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A652" w14:textId="77557DC4" w:rsidR="00A94587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Услуги </w:t>
            </w:r>
            <w:r w:rsidR="00A94587" w:rsidRPr="00A94587">
              <w:rPr>
                <w:rFonts w:ascii="Tahoma" w:eastAsia="Times New Roman" w:hAnsi="Tahoma" w:cs="Tahoma"/>
                <w:szCs w:val="20"/>
              </w:rPr>
              <w:t>разработчика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7CA5" w14:textId="77777777" w:rsidR="00A94587" w:rsidRPr="00A94587" w:rsidRDefault="00A94587" w:rsidP="00A94587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8C26" w14:textId="77777777" w:rsidR="00A94587" w:rsidRPr="00A94587" w:rsidRDefault="00A94587" w:rsidP="00A94587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6F36" w14:textId="77777777" w:rsidR="00A94587" w:rsidRPr="00A94587" w:rsidRDefault="00A94587" w:rsidP="00A94587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C9150B" w:rsidRPr="00A94587" w14:paraId="3C7DF4BA" w14:textId="77777777" w:rsidTr="007D78EF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C179" w14:textId="51A080A8" w:rsidR="00C9150B" w:rsidRPr="00A94587" w:rsidRDefault="00C9150B" w:rsidP="00C9150B">
            <w:pPr>
              <w:spacing w:after="0" w:line="240" w:lineRule="atLeast"/>
              <w:ind w:left="-993" w:firstLine="993"/>
              <w:jc w:val="right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Итого без НДС: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11D5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C7CF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2937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  <w:tr w:rsidR="00C9150B" w:rsidRPr="00A94587" w14:paraId="323AFF8E" w14:textId="77777777" w:rsidTr="007D78EF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DB53" w14:textId="157495E5" w:rsidR="00C9150B" w:rsidRPr="00A94587" w:rsidRDefault="00C9150B" w:rsidP="00C9150B">
            <w:pPr>
              <w:spacing w:after="0" w:line="240" w:lineRule="atLeast"/>
              <w:ind w:left="-993" w:firstLine="993"/>
              <w:jc w:val="right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НДС (20%):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D8FF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59F3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724F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  <w:tr w:rsidR="00C9150B" w:rsidRPr="00A94587" w14:paraId="1C5A1BDA" w14:textId="77777777" w:rsidTr="007D78EF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2199" w14:textId="47EB2F52" w:rsidR="00C9150B" w:rsidRPr="00A94587" w:rsidRDefault="00C9150B" w:rsidP="00C9150B">
            <w:pPr>
              <w:spacing w:after="0" w:line="240" w:lineRule="atLeast"/>
              <w:ind w:left="-993" w:firstLine="993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C82A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EE70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3035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</w:tbl>
    <w:p w14:paraId="6321D22C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2388D4C7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53579442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 xml:space="preserve">Услуги оказаны в соответствии с требованиями к Заявке в полном объеме и должном качестве. Претензии к оказанию Услуг не имеются. </w:t>
      </w:r>
    </w:p>
    <w:p w14:paraId="61DF8A22" w14:textId="77777777" w:rsidR="00A94587" w:rsidRPr="00A94587" w:rsidRDefault="00A94587" w:rsidP="00A94587">
      <w:pPr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6EA81707" w14:textId="77777777" w:rsidTr="007D78EF">
        <w:tc>
          <w:tcPr>
            <w:tcW w:w="4448" w:type="dxa"/>
          </w:tcPr>
          <w:p w14:paraId="7FB0DD10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3F1DA0A1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279168D3" w14:textId="77777777" w:rsidTr="007D78EF">
        <w:tc>
          <w:tcPr>
            <w:tcW w:w="4448" w:type="dxa"/>
          </w:tcPr>
          <w:p w14:paraId="41885FE1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27D309CA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662B560F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15F50F7F" w14:textId="77777777" w:rsidTr="007D78EF">
        <w:tc>
          <w:tcPr>
            <w:tcW w:w="4448" w:type="dxa"/>
          </w:tcPr>
          <w:p w14:paraId="106F254C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12F68265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78878567" w14:textId="77777777" w:rsidTr="007D78EF">
        <w:tc>
          <w:tcPr>
            <w:tcW w:w="4448" w:type="dxa"/>
          </w:tcPr>
          <w:p w14:paraId="75603474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06C944A0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725A529D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0E203C7C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05BD26CF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44868ACC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57C3123E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vanish/>
          <w:szCs w:val="20"/>
        </w:rPr>
      </w:pPr>
    </w:p>
    <w:p w14:paraId="719FB0D5" w14:textId="77777777" w:rsidR="00A94587" w:rsidRPr="00A94587" w:rsidRDefault="00A94587" w:rsidP="00A94587">
      <w:pPr>
        <w:pageBreakBefore/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Приложение № 1</w:t>
      </w:r>
    </w:p>
    <w:p w14:paraId="164FD331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Заявке № _ от «__» _____ 2023 г.</w:t>
      </w:r>
    </w:p>
    <w:p w14:paraId="0F65C35D" w14:textId="77777777" w:rsidR="00A94587" w:rsidRPr="00A94587" w:rsidRDefault="00A94587" w:rsidP="00A94587">
      <w:pPr>
        <w:spacing w:after="0"/>
        <w:ind w:left="-851" w:firstLine="142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Договору № _____ от «__» _____ 2023 г.</w:t>
      </w:r>
    </w:p>
    <w:p w14:paraId="4E0481FA" w14:textId="77777777" w:rsidR="00A94587" w:rsidRPr="00A94587" w:rsidRDefault="00A94587" w:rsidP="00A94587">
      <w:pPr>
        <w:spacing w:after="120"/>
        <w:jc w:val="right"/>
        <w:rPr>
          <w:rFonts w:ascii="Tahoma" w:eastAsia="Times New Roman" w:hAnsi="Tahoma" w:cs="Tahoma"/>
          <w:szCs w:val="20"/>
        </w:rPr>
      </w:pPr>
    </w:p>
    <w:p w14:paraId="1DFB40B2" w14:textId="77777777" w:rsidR="00A94587" w:rsidRPr="00A94587" w:rsidRDefault="00A94587" w:rsidP="00A94587">
      <w:pPr>
        <w:spacing w:after="120"/>
        <w:jc w:val="center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Состав Услуг</w:t>
      </w:r>
    </w:p>
    <w:p w14:paraId="4AED9D38" w14:textId="7EF30071" w:rsidR="00A94587" w:rsidRPr="00A94587" w:rsidRDefault="00A94587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Целью оказания Услуг является______________, включает __________________и осуществляется в соответствии с приведёнными в настоящем Приложении функциональными требованиями.</w:t>
      </w:r>
    </w:p>
    <w:p w14:paraId="18B53BCC" w14:textId="78C541CC" w:rsidR="00A94587" w:rsidRDefault="00A94587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 xml:space="preserve">Функциональные требования на доработку </w:t>
      </w:r>
      <w:r w:rsidR="00AE2C50" w:rsidRPr="009F033E">
        <w:rPr>
          <w:rFonts w:ascii="Tahoma" w:eastAsia="Times New Roman" w:hAnsi="Tahoma" w:cs="Tahoma"/>
          <w:szCs w:val="20"/>
        </w:rPr>
        <w:t xml:space="preserve">существующей системы </w:t>
      </w:r>
      <w:r w:rsidR="00AE2C50"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A94587">
        <w:rPr>
          <w:rFonts w:ascii="Tahoma" w:eastAsia="Times New Roman" w:hAnsi="Tahoma" w:cs="Tahoma"/>
          <w:szCs w:val="20"/>
        </w:rPr>
        <w:t>.</w:t>
      </w:r>
    </w:p>
    <w:p w14:paraId="427A2E0A" w14:textId="77777777" w:rsidR="00AE2C50" w:rsidRPr="00A94587" w:rsidRDefault="00AE2C50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</w:p>
    <w:tbl>
      <w:tblPr>
        <w:tblW w:w="9503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4528"/>
        <w:gridCol w:w="4446"/>
      </w:tblGrid>
      <w:tr w:rsidR="00A94587" w:rsidRPr="00A94587" w14:paraId="31DA54DA" w14:textId="77777777" w:rsidTr="00982E66">
        <w:trPr>
          <w:trHeight w:val="667"/>
        </w:trPr>
        <w:tc>
          <w:tcPr>
            <w:tcW w:w="529" w:type="dxa"/>
            <w:shd w:val="clear" w:color="auto" w:fill="D9D9D9"/>
            <w:vAlign w:val="center"/>
          </w:tcPr>
          <w:p w14:paraId="7BC3BB66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4528" w:type="dxa"/>
            <w:shd w:val="clear" w:color="auto" w:fill="D9D9D9"/>
            <w:vAlign w:val="center"/>
          </w:tcPr>
          <w:p w14:paraId="1EF94466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Требование</w:t>
            </w:r>
          </w:p>
        </w:tc>
        <w:tc>
          <w:tcPr>
            <w:tcW w:w="4446" w:type="dxa"/>
            <w:shd w:val="clear" w:color="auto" w:fill="D9D9D9"/>
            <w:vAlign w:val="center"/>
          </w:tcPr>
          <w:p w14:paraId="5BC1B8C5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Описание требования</w:t>
            </w:r>
          </w:p>
        </w:tc>
      </w:tr>
      <w:tr w:rsidR="00A94587" w:rsidRPr="00A94587" w14:paraId="2DB1029F" w14:textId="77777777" w:rsidTr="00982E66">
        <w:tc>
          <w:tcPr>
            <w:tcW w:w="529" w:type="dxa"/>
            <w:vAlign w:val="center"/>
          </w:tcPr>
          <w:p w14:paraId="1FF60FA1" w14:textId="77777777" w:rsidR="00A94587" w:rsidRPr="00A94587" w:rsidRDefault="00A94587" w:rsidP="00A94587">
            <w:pPr>
              <w:spacing w:after="0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1</w:t>
            </w:r>
          </w:p>
        </w:tc>
        <w:tc>
          <w:tcPr>
            <w:tcW w:w="4528" w:type="dxa"/>
          </w:tcPr>
          <w:p w14:paraId="3DC26490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446" w:type="dxa"/>
          </w:tcPr>
          <w:p w14:paraId="6598B051" w14:textId="77777777" w:rsidR="00A94587" w:rsidRPr="00A94587" w:rsidRDefault="00A94587" w:rsidP="00BE796E">
            <w:pPr>
              <w:spacing w:after="120" w:line="240" w:lineRule="auto"/>
              <w:contextualSpacing/>
              <w:jc w:val="both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A94587" w:rsidRPr="00A94587" w14:paraId="28D1E332" w14:textId="77777777" w:rsidTr="00982E66">
        <w:tc>
          <w:tcPr>
            <w:tcW w:w="529" w:type="dxa"/>
            <w:vAlign w:val="center"/>
          </w:tcPr>
          <w:p w14:paraId="7ABE5684" w14:textId="77777777" w:rsidR="00A94587" w:rsidRPr="00A94587" w:rsidRDefault="00A94587" w:rsidP="00A94587">
            <w:pPr>
              <w:spacing w:after="0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2</w:t>
            </w:r>
          </w:p>
        </w:tc>
        <w:tc>
          <w:tcPr>
            <w:tcW w:w="4528" w:type="dxa"/>
          </w:tcPr>
          <w:p w14:paraId="7309EE1A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446" w:type="dxa"/>
          </w:tcPr>
          <w:p w14:paraId="5F0047DD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A94587" w:rsidRPr="00A94587" w14:paraId="61FE8DC0" w14:textId="77777777" w:rsidTr="00982E66">
        <w:tc>
          <w:tcPr>
            <w:tcW w:w="529" w:type="dxa"/>
            <w:vAlign w:val="center"/>
          </w:tcPr>
          <w:p w14:paraId="1705BCF3" w14:textId="77777777" w:rsidR="00A94587" w:rsidRPr="00A94587" w:rsidRDefault="00A94587" w:rsidP="00A94587">
            <w:pPr>
              <w:spacing w:after="0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3</w:t>
            </w:r>
          </w:p>
        </w:tc>
        <w:tc>
          <w:tcPr>
            <w:tcW w:w="4528" w:type="dxa"/>
          </w:tcPr>
          <w:p w14:paraId="522E6A34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446" w:type="dxa"/>
          </w:tcPr>
          <w:p w14:paraId="59AD2202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</w:tr>
    </w:tbl>
    <w:p w14:paraId="7D90F595" w14:textId="4AEE6CB8" w:rsidR="00A94587" w:rsidRDefault="00A94587" w:rsidP="00A94587">
      <w:pPr>
        <w:spacing w:after="120"/>
        <w:jc w:val="both"/>
        <w:rPr>
          <w:rFonts w:ascii="Tahoma" w:eastAsia="Times New Roman" w:hAnsi="Tahoma" w:cs="Tahoma"/>
          <w:szCs w:val="20"/>
        </w:rPr>
      </w:pPr>
    </w:p>
    <w:p w14:paraId="37CDB9FE" w14:textId="15C3372E" w:rsidR="00C9150B" w:rsidRDefault="00C9150B" w:rsidP="00A94587">
      <w:pPr>
        <w:spacing w:after="120"/>
        <w:jc w:val="both"/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39392492" w14:textId="77777777" w:rsidTr="007D78EF">
        <w:tc>
          <w:tcPr>
            <w:tcW w:w="4448" w:type="dxa"/>
          </w:tcPr>
          <w:p w14:paraId="1FA2FC63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4AB913C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01780AAE" w14:textId="77777777" w:rsidTr="007D78EF">
        <w:tc>
          <w:tcPr>
            <w:tcW w:w="4448" w:type="dxa"/>
          </w:tcPr>
          <w:p w14:paraId="603CB600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141F0A59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5DCC4D6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21D5E47B" w14:textId="77777777" w:rsidTr="007D78EF">
        <w:tc>
          <w:tcPr>
            <w:tcW w:w="4448" w:type="dxa"/>
          </w:tcPr>
          <w:p w14:paraId="753E6CE1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76E3F25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29E7738D" w14:textId="77777777" w:rsidTr="007D78EF">
        <w:tc>
          <w:tcPr>
            <w:tcW w:w="4448" w:type="dxa"/>
          </w:tcPr>
          <w:p w14:paraId="25AAFE8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2BF44615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55316BD2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6402291C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41EFFE80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2F033A7C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7D28AB9C" w14:textId="77777777" w:rsidR="00C9150B" w:rsidRPr="00A94587" w:rsidRDefault="00C9150B" w:rsidP="00A94587">
      <w:pPr>
        <w:spacing w:after="120"/>
        <w:jc w:val="both"/>
        <w:rPr>
          <w:rFonts w:ascii="Tahoma" w:eastAsia="Times New Roman" w:hAnsi="Tahoma" w:cs="Tahoma"/>
          <w:szCs w:val="20"/>
        </w:rPr>
      </w:pPr>
    </w:p>
    <w:p w14:paraId="1C912A32" w14:textId="77777777" w:rsidR="00A94587" w:rsidRPr="00A94587" w:rsidRDefault="00A94587" w:rsidP="00A94587">
      <w:pPr>
        <w:pageBreakBefore/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Приложение № 2</w:t>
      </w:r>
    </w:p>
    <w:p w14:paraId="080C8CE5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Заявке № _ от «__» _______ 2023 г.</w:t>
      </w:r>
    </w:p>
    <w:p w14:paraId="6485E0AA" w14:textId="4C6DCA5B" w:rsidR="00A94587" w:rsidRPr="00A94587" w:rsidRDefault="00C9150B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к Договору № _______ от</w:t>
      </w:r>
      <w:r w:rsidR="00A94587" w:rsidRPr="00A94587">
        <w:rPr>
          <w:rFonts w:ascii="Tahoma" w:eastAsia="Times New Roman" w:hAnsi="Tahoma" w:cs="Tahoma"/>
          <w:szCs w:val="20"/>
        </w:rPr>
        <w:t xml:space="preserve"> «__» ______ 2023 г.</w:t>
      </w:r>
    </w:p>
    <w:p w14:paraId="7F08D1CA" w14:textId="77777777" w:rsidR="00A94587" w:rsidRPr="00A94587" w:rsidRDefault="00A94587" w:rsidP="00A94587">
      <w:pPr>
        <w:spacing w:after="120"/>
        <w:jc w:val="right"/>
        <w:rPr>
          <w:rFonts w:ascii="Tahoma" w:eastAsia="Times New Roman" w:hAnsi="Tahoma" w:cs="Tahoma"/>
          <w:szCs w:val="20"/>
        </w:rPr>
      </w:pPr>
    </w:p>
    <w:p w14:paraId="10653224" w14:textId="77777777" w:rsidR="00A94587" w:rsidRPr="00A94587" w:rsidRDefault="00A94587" w:rsidP="00A94587">
      <w:pPr>
        <w:spacing w:before="120" w:after="0"/>
        <w:jc w:val="center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Требования к оказанию Услуг</w:t>
      </w:r>
    </w:p>
    <w:p w14:paraId="15413705" w14:textId="77777777" w:rsidR="00A94587" w:rsidRPr="00A94587" w:rsidRDefault="00A94587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Настоящий документ регламентирует требования к инфраструктуре и требования к оказанию Услуг.</w:t>
      </w:r>
    </w:p>
    <w:p w14:paraId="01E8672E" w14:textId="77777777" w:rsidR="00A94587" w:rsidRPr="00A94587" w:rsidRDefault="00A94587" w:rsidP="00A94587">
      <w:pPr>
        <w:spacing w:before="120" w:after="0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Требования к инфраструктуре</w:t>
      </w:r>
      <w:r w:rsidRPr="00A94587">
        <w:rPr>
          <w:rFonts w:ascii="Tahoma" w:eastAsia="Times New Roman" w:hAnsi="Tahoma" w:cs="Tahoma"/>
          <w:szCs w:val="20"/>
        </w:rPr>
        <w:t>:</w:t>
      </w:r>
    </w:p>
    <w:p w14:paraId="4BCAF134" w14:textId="77777777" w:rsidR="00A94587" w:rsidRPr="00A94587" w:rsidRDefault="00A94587" w:rsidP="00A94587">
      <w:pPr>
        <w:spacing w:before="120" w:after="0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Требования к оказанию Услуг:</w:t>
      </w:r>
    </w:p>
    <w:p w14:paraId="43943926" w14:textId="7F2F29FA" w:rsidR="00A94587" w:rsidRDefault="00A94587" w:rsidP="00A94587">
      <w:pPr>
        <w:spacing w:before="60" w:after="0" w:line="259" w:lineRule="auto"/>
        <w:jc w:val="both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Требования к устранению замечаний:</w:t>
      </w:r>
    </w:p>
    <w:p w14:paraId="4F6A617E" w14:textId="65F0EFC8" w:rsidR="00C9150B" w:rsidRDefault="00C9150B" w:rsidP="00A94587">
      <w:pPr>
        <w:spacing w:before="60" w:after="0" w:line="259" w:lineRule="auto"/>
        <w:jc w:val="both"/>
        <w:rPr>
          <w:rFonts w:ascii="Tahoma" w:eastAsia="Times New Roman" w:hAnsi="Tahoma" w:cs="Tahoma"/>
          <w:b/>
          <w:szCs w:val="20"/>
        </w:rPr>
      </w:pPr>
    </w:p>
    <w:p w14:paraId="672BAD10" w14:textId="005FAEF5" w:rsidR="00C9150B" w:rsidRDefault="00C9150B" w:rsidP="00A94587">
      <w:pPr>
        <w:spacing w:before="60" w:after="0" w:line="259" w:lineRule="auto"/>
        <w:jc w:val="both"/>
        <w:rPr>
          <w:rFonts w:ascii="Tahoma" w:eastAsia="Times New Roman" w:hAnsi="Tahoma" w:cs="Tahoma"/>
          <w:b/>
          <w:szCs w:val="20"/>
        </w:rPr>
      </w:pPr>
    </w:p>
    <w:p w14:paraId="71C793F7" w14:textId="77777777" w:rsidR="00C9150B" w:rsidRPr="00A94587" w:rsidRDefault="00C9150B" w:rsidP="00A94587">
      <w:pPr>
        <w:spacing w:before="60" w:after="0" w:line="259" w:lineRule="auto"/>
        <w:jc w:val="both"/>
        <w:rPr>
          <w:rFonts w:ascii="Tahoma" w:eastAsia="Times New Roman" w:hAnsi="Tahoma" w:cs="Tahoma"/>
          <w:b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3DDC8274" w14:textId="77777777" w:rsidTr="007D78EF">
        <w:tc>
          <w:tcPr>
            <w:tcW w:w="4448" w:type="dxa"/>
          </w:tcPr>
          <w:p w14:paraId="1A3CBB9A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26F5C6E8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0216A669" w14:textId="77777777" w:rsidTr="007D78EF">
        <w:tc>
          <w:tcPr>
            <w:tcW w:w="4448" w:type="dxa"/>
          </w:tcPr>
          <w:p w14:paraId="4F85839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50171851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210CC60D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2FDF30DF" w14:textId="77777777" w:rsidTr="007D78EF">
        <w:tc>
          <w:tcPr>
            <w:tcW w:w="4448" w:type="dxa"/>
          </w:tcPr>
          <w:p w14:paraId="39FABAC6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62DC1359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53673896" w14:textId="77777777" w:rsidTr="007D78EF">
        <w:tc>
          <w:tcPr>
            <w:tcW w:w="4448" w:type="dxa"/>
          </w:tcPr>
          <w:p w14:paraId="2062B84D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06451AEC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24268503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74C97D2F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70D45DA5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1E198099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28614ECF" w14:textId="77777777" w:rsidR="00A94587" w:rsidRPr="00A94587" w:rsidRDefault="00A94587" w:rsidP="00A94587">
      <w:pPr>
        <w:spacing w:before="60" w:after="0" w:line="259" w:lineRule="auto"/>
        <w:ind w:left="360"/>
        <w:jc w:val="both"/>
        <w:rPr>
          <w:rFonts w:ascii="Tahoma" w:eastAsia="Times New Roman" w:hAnsi="Tahoma" w:cs="Tahoma"/>
          <w:vanish/>
          <w:szCs w:val="20"/>
        </w:rPr>
      </w:pPr>
    </w:p>
    <w:tbl>
      <w:tblPr>
        <w:tblW w:w="10859" w:type="dxa"/>
        <w:tblInd w:w="-1134" w:type="dxa"/>
        <w:tblLook w:val="04A0" w:firstRow="1" w:lastRow="0" w:firstColumn="1" w:lastColumn="0" w:noHBand="0" w:noVBand="1"/>
      </w:tblPr>
      <w:tblGrid>
        <w:gridCol w:w="425"/>
        <w:gridCol w:w="800"/>
        <w:gridCol w:w="2040"/>
        <w:gridCol w:w="1838"/>
        <w:gridCol w:w="3020"/>
        <w:gridCol w:w="1263"/>
        <w:gridCol w:w="1473"/>
      </w:tblGrid>
      <w:tr w:rsidR="00A94587" w:rsidRPr="00A94587" w14:paraId="0CB14B40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345A1" w14:textId="77777777" w:rsidR="00A94587" w:rsidRPr="00A94587" w:rsidRDefault="00A94587" w:rsidP="00A94587">
            <w:pPr>
              <w:pageBreakBefore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2F05A" w14:textId="77777777" w:rsidR="00A94587" w:rsidRPr="00A94587" w:rsidRDefault="00A94587" w:rsidP="00A94587">
            <w:pPr>
              <w:pageBreakBefore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B95BF" w14:textId="77777777" w:rsidR="00A94587" w:rsidRPr="00A94587" w:rsidRDefault="00A94587" w:rsidP="00A94587">
            <w:pPr>
              <w:pageBreakBefore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75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AC8D31" w14:textId="77777777" w:rsidR="00A94587" w:rsidRPr="00A94587" w:rsidRDefault="00A94587" w:rsidP="00A94587">
            <w:pPr>
              <w:pageBreakBefore/>
              <w:spacing w:after="0"/>
              <w:jc w:val="right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Приложение № 3</w:t>
            </w:r>
          </w:p>
        </w:tc>
      </w:tr>
      <w:tr w:rsidR="00A94587" w:rsidRPr="00A94587" w14:paraId="08049D0A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07D71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90B74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92BD8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75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3DAFC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к Заявке № _ от «__» _______ 2023 г.</w:t>
            </w:r>
          </w:p>
        </w:tc>
      </w:tr>
      <w:tr w:rsidR="00A94587" w:rsidRPr="00A94587" w14:paraId="5DF70687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9318B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E8214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11847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75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5D1B8F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к Договору № _______ от  «__» ______ 2023 г.</w:t>
            </w:r>
          </w:p>
        </w:tc>
      </w:tr>
      <w:tr w:rsidR="00A94587" w:rsidRPr="00A94587" w14:paraId="31A9ED96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2511E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ED135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C818C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2A08B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75C652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45F8C1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4CA19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A94587" w:rsidRPr="00A94587" w14:paraId="2FFBBE1E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C586D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43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A92BA1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Протокол передачи удалённых рабочих мест</w:t>
            </w:r>
          </w:p>
        </w:tc>
      </w:tr>
      <w:tr w:rsidR="00A94587" w:rsidRPr="00A94587" w14:paraId="1D6BABB9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95DD6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51CBE2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078194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02FADB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5E9993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36532E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1B6B8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A94587" w:rsidRPr="00A94587" w14:paraId="7DFDAD59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A7A65B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434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8A5DC35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В рамках выполнения Договора № ____ от _____ Заказчик предоставил Исполнителю доступ к следующему программному обеспечению</w:t>
            </w:r>
          </w:p>
        </w:tc>
      </w:tr>
      <w:tr w:rsidR="00A94587" w:rsidRPr="00A94587" w14:paraId="5F33D4B5" w14:textId="77777777" w:rsidTr="00C9150B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F03635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043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C40EF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54ABF8E2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41352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A161C64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№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4BD582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Программное обеспечение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4ACA5F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Версия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4278CC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Примечание</w:t>
            </w:r>
          </w:p>
        </w:tc>
        <w:tc>
          <w:tcPr>
            <w:tcW w:w="2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A212598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Мест предоставлено</w:t>
            </w:r>
          </w:p>
        </w:tc>
      </w:tr>
      <w:tr w:rsidR="00A94587" w:rsidRPr="00A94587" w14:paraId="4F931337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7C693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9D263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09C4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  <w:lang w:val="en-US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1С:Энергобиллинг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69F5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E054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C7F7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5854FF91" w14:textId="23D13172" w:rsid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</w:p>
    <w:p w14:paraId="2B62B450" w14:textId="105BB645" w:rsidR="00C9150B" w:rsidRDefault="00C9150B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</w:p>
    <w:p w14:paraId="296C29D1" w14:textId="77777777" w:rsidR="00C9150B" w:rsidRPr="00A94587" w:rsidRDefault="00C9150B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6FCB52AD" w14:textId="77777777" w:rsidTr="007D78EF">
        <w:tc>
          <w:tcPr>
            <w:tcW w:w="4448" w:type="dxa"/>
          </w:tcPr>
          <w:p w14:paraId="58E92F9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04D4B909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0616F607" w14:textId="77777777" w:rsidTr="007D78EF">
        <w:tc>
          <w:tcPr>
            <w:tcW w:w="4448" w:type="dxa"/>
          </w:tcPr>
          <w:p w14:paraId="662FB0D4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4E9FAA21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5E4E8A27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793D2BB1" w14:textId="77777777" w:rsidTr="007D78EF">
        <w:tc>
          <w:tcPr>
            <w:tcW w:w="4448" w:type="dxa"/>
          </w:tcPr>
          <w:p w14:paraId="39E927AF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0A446C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23E4415B" w14:textId="77777777" w:rsidTr="007D78EF">
        <w:tc>
          <w:tcPr>
            <w:tcW w:w="4448" w:type="dxa"/>
          </w:tcPr>
          <w:p w14:paraId="3AC223D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44E65A75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5429026F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444F448D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3005A21A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632880DB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4FDD4EAB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</w:p>
    <w:p w14:paraId="781FCCA9" w14:textId="77777777" w:rsidR="00A94587" w:rsidRPr="00A94587" w:rsidRDefault="00A94587" w:rsidP="00A94587">
      <w:pPr>
        <w:pageBreakBefore/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Приложение № 4</w:t>
      </w:r>
    </w:p>
    <w:p w14:paraId="76FB67BA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Заявке № __ от «__» _______ 2023 г.</w:t>
      </w:r>
    </w:p>
    <w:p w14:paraId="25C73FFC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Договору № __________ от «__» ________2023 г.</w:t>
      </w:r>
    </w:p>
    <w:p w14:paraId="67EE724C" w14:textId="77777777" w:rsidR="00A94587" w:rsidRPr="00A94587" w:rsidRDefault="00A94587" w:rsidP="00A94587">
      <w:pPr>
        <w:spacing w:after="120"/>
        <w:jc w:val="right"/>
        <w:rPr>
          <w:rFonts w:ascii="Tahoma" w:eastAsia="Times New Roman" w:hAnsi="Tahoma" w:cs="Tahoma"/>
          <w:szCs w:val="20"/>
        </w:rPr>
      </w:pPr>
    </w:p>
    <w:p w14:paraId="41A3BFF3" w14:textId="77777777" w:rsidR="00A94587" w:rsidRPr="00A94587" w:rsidRDefault="00A94587" w:rsidP="00A94587">
      <w:pPr>
        <w:spacing w:before="120" w:after="0"/>
        <w:jc w:val="center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Результаты Услуг</w:t>
      </w:r>
    </w:p>
    <w:p w14:paraId="4207AE29" w14:textId="77777777" w:rsidR="00A94587" w:rsidRPr="00A94587" w:rsidRDefault="00A94587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В результате оказания Услуг:</w:t>
      </w:r>
    </w:p>
    <w:p w14:paraId="3BB12F6A" w14:textId="77777777" w:rsidR="00A94587" w:rsidRPr="00A94587" w:rsidRDefault="00A94587" w:rsidP="00A94587">
      <w:pPr>
        <w:numPr>
          <w:ilvl w:val="0"/>
          <w:numId w:val="16"/>
        </w:numPr>
        <w:spacing w:before="120" w:after="0" w:line="259" w:lineRule="auto"/>
        <w:ind w:left="357" w:hanging="357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_____________</w:t>
      </w:r>
    </w:p>
    <w:p w14:paraId="1774CB27" w14:textId="77777777" w:rsidR="00A94587" w:rsidRPr="00A94587" w:rsidRDefault="00A94587" w:rsidP="00A94587">
      <w:pPr>
        <w:numPr>
          <w:ilvl w:val="0"/>
          <w:numId w:val="16"/>
        </w:numPr>
        <w:spacing w:before="120" w:after="0" w:line="259" w:lineRule="auto"/>
        <w:ind w:left="357" w:hanging="357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_____________</w:t>
      </w:r>
    </w:p>
    <w:p w14:paraId="76A2623E" w14:textId="77777777" w:rsidR="00A94587" w:rsidRPr="00A94587" w:rsidRDefault="00A94587" w:rsidP="00A94587">
      <w:pPr>
        <w:numPr>
          <w:ilvl w:val="0"/>
          <w:numId w:val="16"/>
        </w:numPr>
        <w:spacing w:before="120" w:after="0" w:line="259" w:lineRule="auto"/>
        <w:ind w:left="357" w:hanging="357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_____________</w:t>
      </w:r>
    </w:p>
    <w:p w14:paraId="7288F6D0" w14:textId="77777777" w:rsidR="00885C1F" w:rsidRPr="004528DF" w:rsidRDefault="00885C1F" w:rsidP="00885C1F">
      <w:pPr>
        <w:spacing w:after="120"/>
        <w:jc w:val="both"/>
      </w:pPr>
    </w:p>
    <w:p w14:paraId="2BA4F7B6" w14:textId="77777777" w:rsidR="00885C1F" w:rsidRPr="00A94587" w:rsidRDefault="00885C1F" w:rsidP="00885C1F">
      <w:pPr>
        <w:suppressAutoHyphens/>
        <w:spacing w:line="0" w:lineRule="atLeast"/>
        <w:ind w:left="-993" w:right="57"/>
        <w:jc w:val="both"/>
        <w:outlineLvl w:val="2"/>
        <w:rPr>
          <w:rFonts w:ascii="Tahoma" w:hAnsi="Tahoma" w:cs="Tahoma"/>
          <w:iCs/>
          <w:lang w:val="en-US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4A34D7A8" w14:textId="77777777" w:rsidTr="007D78EF">
        <w:tc>
          <w:tcPr>
            <w:tcW w:w="4448" w:type="dxa"/>
          </w:tcPr>
          <w:p w14:paraId="22183C02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16C2CCB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77CD057D" w14:textId="77777777" w:rsidTr="007D78EF">
        <w:tc>
          <w:tcPr>
            <w:tcW w:w="4448" w:type="dxa"/>
          </w:tcPr>
          <w:p w14:paraId="68422AEF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4D760A09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46BD4BC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0F7759B7" w14:textId="77777777" w:rsidTr="007D78EF">
        <w:tc>
          <w:tcPr>
            <w:tcW w:w="4448" w:type="dxa"/>
          </w:tcPr>
          <w:p w14:paraId="0F587A68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505CB422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2BB6FDAF" w14:textId="77777777" w:rsidTr="007D78EF">
        <w:tc>
          <w:tcPr>
            <w:tcW w:w="4448" w:type="dxa"/>
          </w:tcPr>
          <w:p w14:paraId="70B98164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17A5D736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503DEC16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7296EE0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233704F9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10C68A5E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72BFC4A0" w14:textId="77777777" w:rsidR="00885C1F" w:rsidRDefault="00885C1F" w:rsidP="00885C1F">
      <w:pPr>
        <w:spacing w:before="160"/>
        <w:rPr>
          <w:rFonts w:ascii="Tahoma" w:hAnsi="Tahoma" w:cs="Tahoma"/>
          <w:szCs w:val="20"/>
        </w:rPr>
      </w:pPr>
    </w:p>
    <w:p w14:paraId="41E72137" w14:textId="77777777" w:rsidR="00885C1F" w:rsidRDefault="00885C1F" w:rsidP="00885C1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</w:pPr>
    </w:p>
    <w:p w14:paraId="749A7A28" w14:textId="24FDFC94" w:rsidR="00721B66" w:rsidRPr="008829AF" w:rsidRDefault="00721B66" w:rsidP="00721B66">
      <w:pPr>
        <w:pStyle w:val="afff2"/>
        <w:pageBreakBefore/>
        <w:ind w:right="-6" w:firstLine="56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 2</w:t>
      </w:r>
    </w:p>
    <w:p w14:paraId="654D4AF6" w14:textId="77777777" w:rsidR="00721B66" w:rsidRPr="008829AF" w:rsidRDefault="00721B66" w:rsidP="00721B66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hAnsi="Tahoma" w:cs="Tahoma"/>
          <w:szCs w:val="20"/>
        </w:rPr>
      </w:pPr>
      <w:r w:rsidRPr="008829AF">
        <w:rPr>
          <w:rFonts w:ascii="Tahoma" w:hAnsi="Tahoma" w:cs="Tahoma"/>
          <w:szCs w:val="20"/>
        </w:rPr>
        <w:t xml:space="preserve">к Договору </w:t>
      </w:r>
      <w:r w:rsidRPr="008829AF">
        <w:rPr>
          <w:rFonts w:ascii="Tahoma" w:eastAsia="Times New Roman" w:hAnsi="Tahoma" w:cs="Tahoma"/>
          <w:szCs w:val="20"/>
        </w:rPr>
        <w:t xml:space="preserve">на оказание услуг </w:t>
      </w:r>
      <w:r w:rsidRPr="008829AF">
        <w:rPr>
          <w:rFonts w:ascii="Tahoma" w:hAnsi="Tahoma" w:cs="Tahoma"/>
          <w:szCs w:val="20"/>
        </w:rPr>
        <w:t>№ _____</w:t>
      </w:r>
    </w:p>
    <w:p w14:paraId="6141B813" w14:textId="77777777" w:rsidR="00721B66" w:rsidRDefault="00721B66" w:rsidP="00721B66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8829AF">
        <w:rPr>
          <w:rFonts w:ascii="Tahoma" w:hAnsi="Tahoma" w:cs="Tahoma"/>
        </w:rPr>
        <w:t xml:space="preserve">от </w:t>
      </w:r>
      <w:r>
        <w:rPr>
          <w:rFonts w:ascii="Tahoma" w:hAnsi="Tahoma" w:cs="Tahoma"/>
        </w:rPr>
        <w:t>"___"__________2023</w:t>
      </w:r>
      <w:r w:rsidRPr="008829AF">
        <w:rPr>
          <w:rFonts w:ascii="Tahoma" w:hAnsi="Tahoma" w:cs="Tahoma"/>
        </w:rPr>
        <w:t>г</w:t>
      </w:r>
      <w:r>
        <w:rPr>
          <w:b/>
        </w:rPr>
        <w:t>.</w:t>
      </w:r>
    </w:p>
    <w:p w14:paraId="313FA2A5" w14:textId="77777777" w:rsidR="00721B66" w:rsidRDefault="00721B66" w:rsidP="00721B66">
      <w:pPr>
        <w:pStyle w:val="afff2"/>
        <w:ind w:left="-993"/>
        <w:rPr>
          <w:rFonts w:ascii="Tahoma" w:hAnsi="Tahoma" w:cs="Tahoma"/>
          <w:bCs/>
          <w:sz w:val="20"/>
          <w:szCs w:val="20"/>
        </w:rPr>
      </w:pPr>
    </w:p>
    <w:p w14:paraId="714F6370" w14:textId="77777777" w:rsidR="00721B66" w:rsidRPr="005C40B8" w:rsidRDefault="00721B66" w:rsidP="00721B66">
      <w:pPr>
        <w:pStyle w:val="afff2"/>
        <w:ind w:left="-993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5C40B8">
        <w:rPr>
          <w:rFonts w:ascii="Tahoma" w:hAnsi="Tahoma" w:cs="Tahoma"/>
          <w:b/>
          <w:bCs/>
          <w:color w:val="auto"/>
          <w:sz w:val="20"/>
          <w:szCs w:val="20"/>
        </w:rPr>
        <w:t>Расчет стоимости услуг</w:t>
      </w:r>
    </w:p>
    <w:p w14:paraId="0DA6B52E" w14:textId="1CF52DC7" w:rsidR="00721B66" w:rsidRDefault="00721B66" w:rsidP="00721B66">
      <w:pPr>
        <w:pStyle w:val="afff2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440"/>
        <w:gridCol w:w="1418"/>
        <w:gridCol w:w="1417"/>
      </w:tblGrid>
      <w:tr w:rsidR="008C7A1A" w14:paraId="26D20A0C" w14:textId="77777777" w:rsidTr="008C7A1A">
        <w:trPr>
          <w:trHeight w:val="8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A084" w14:textId="3A6A3A1B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D99E" w14:textId="1843FEFE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Наименование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715E" w14:textId="039A204E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Объем оказываемых услуг,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FD5C" w14:textId="4AD6157F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Стоимость чел./часа, руб. с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A6EF" w14:textId="120375B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Стоимость услуг, руб. с НДС</w:t>
            </w:r>
          </w:p>
        </w:tc>
      </w:tr>
      <w:tr w:rsidR="008C7A1A" w14:paraId="0BE4D797" w14:textId="77777777" w:rsidTr="007D78EF">
        <w:tc>
          <w:tcPr>
            <w:tcW w:w="9657" w:type="dxa"/>
            <w:gridSpan w:val="5"/>
          </w:tcPr>
          <w:p w14:paraId="51357C0D" w14:textId="4906EC09" w:rsidR="008C7A1A" w:rsidRPr="008C7A1A" w:rsidRDefault="008C7A1A" w:rsidP="008A352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 xml:space="preserve">1. Доработка функционала </w:t>
            </w:r>
            <w:r w:rsidR="008A3521">
              <w:rPr>
                <w:rFonts w:ascii="Tahoma" w:hAnsi="Tahoma" w:cs="Tahoma"/>
                <w:color w:val="auto"/>
                <w:sz w:val="20"/>
                <w:szCs w:val="20"/>
              </w:rPr>
              <w:t>программного комплекса</w:t>
            </w: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 xml:space="preserve"> 1С:Энергобиллинг в соответс</w:t>
            </w:r>
            <w:r w:rsidRPr="008C7A1A">
              <w:rPr>
                <w:rFonts w:ascii="Tahoma" w:hAnsi="Tahoma" w:cs="Tahoma"/>
                <w:sz w:val="20"/>
                <w:szCs w:val="20"/>
              </w:rPr>
              <w:t>твии с Фиксированным перечнем у</w:t>
            </w: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слуг</w:t>
            </w:r>
          </w:p>
        </w:tc>
      </w:tr>
      <w:tr w:rsidR="00AD6F91" w14:paraId="47E92C1E" w14:textId="77777777" w:rsidTr="00237AB3">
        <w:trPr>
          <w:trHeight w:val="567"/>
        </w:trPr>
        <w:tc>
          <w:tcPr>
            <w:tcW w:w="562" w:type="dxa"/>
            <w:vAlign w:val="center"/>
          </w:tcPr>
          <w:p w14:paraId="652F7FAA" w14:textId="42CE5832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1.1.</w:t>
            </w:r>
          </w:p>
        </w:tc>
        <w:tc>
          <w:tcPr>
            <w:tcW w:w="4820" w:type="dxa"/>
          </w:tcPr>
          <w:p w14:paraId="6A41855B" w14:textId="462043D9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 xml:space="preserve">Модификация существующей обработки (При фин расчете в накладную должна попадать информация по виду расчета и вид нагрузки из Актов тепловых расчетов. </w:t>
            </w: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br/>
              <w:t>Актуализация функционала автоматических перерасчетов и отчета КЭС_5)</w:t>
            </w:r>
          </w:p>
        </w:tc>
        <w:tc>
          <w:tcPr>
            <w:tcW w:w="1440" w:type="dxa"/>
            <w:vAlign w:val="center"/>
          </w:tcPr>
          <w:p w14:paraId="6EA5E3C6" w14:textId="0F9E0ABD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D201C76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3F0CCB0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1A9FC2CE" w14:textId="77777777" w:rsidTr="00237AB3">
        <w:trPr>
          <w:trHeight w:val="567"/>
        </w:trPr>
        <w:tc>
          <w:tcPr>
            <w:tcW w:w="562" w:type="dxa"/>
            <w:vAlign w:val="center"/>
          </w:tcPr>
          <w:p w14:paraId="574E4CDE" w14:textId="59ABF57D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1.2.</w:t>
            </w:r>
          </w:p>
        </w:tc>
        <w:tc>
          <w:tcPr>
            <w:tcW w:w="4820" w:type="dxa"/>
          </w:tcPr>
          <w:p w14:paraId="71E7D5E9" w14:textId="16CB5D5B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Модификация теплового расчета (в части расчёта некачественной поставки в зонах не ЦЗТ)</w:t>
            </w:r>
          </w:p>
        </w:tc>
        <w:tc>
          <w:tcPr>
            <w:tcW w:w="1440" w:type="dxa"/>
            <w:vAlign w:val="center"/>
          </w:tcPr>
          <w:p w14:paraId="66062FBF" w14:textId="3D0EAF68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62A601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873241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2EA0FF8F" w14:textId="77777777" w:rsidTr="00237AB3">
        <w:trPr>
          <w:trHeight w:val="567"/>
        </w:trPr>
        <w:tc>
          <w:tcPr>
            <w:tcW w:w="562" w:type="dxa"/>
            <w:vAlign w:val="center"/>
          </w:tcPr>
          <w:p w14:paraId="7E010E7B" w14:textId="653653C3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1.3.</w:t>
            </w:r>
          </w:p>
        </w:tc>
        <w:tc>
          <w:tcPr>
            <w:tcW w:w="4820" w:type="dxa"/>
          </w:tcPr>
          <w:p w14:paraId="099586FD" w14:textId="482D838E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Модификация синхронизации ФИАС в теплоустановках с кодом ФИАС строений</w:t>
            </w:r>
          </w:p>
        </w:tc>
        <w:tc>
          <w:tcPr>
            <w:tcW w:w="1440" w:type="dxa"/>
            <w:vAlign w:val="center"/>
          </w:tcPr>
          <w:p w14:paraId="48684697" w14:textId="776BEBD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68EEE9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A25B9A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57F46DFE" w14:textId="77777777" w:rsidTr="00237AB3">
        <w:trPr>
          <w:trHeight w:val="567"/>
        </w:trPr>
        <w:tc>
          <w:tcPr>
            <w:tcW w:w="562" w:type="dxa"/>
            <w:vAlign w:val="center"/>
          </w:tcPr>
          <w:p w14:paraId="7178D7E7" w14:textId="208A1A0D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1.4.</w:t>
            </w:r>
          </w:p>
        </w:tc>
        <w:tc>
          <w:tcPr>
            <w:tcW w:w="4820" w:type="dxa"/>
          </w:tcPr>
          <w:p w14:paraId="43FFB9A5" w14:textId="0943A621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Модификация внешней обработки для выполнения перерасчетов</w:t>
            </w:r>
          </w:p>
        </w:tc>
        <w:tc>
          <w:tcPr>
            <w:tcW w:w="1440" w:type="dxa"/>
            <w:vAlign w:val="center"/>
          </w:tcPr>
          <w:p w14:paraId="4481CB2E" w14:textId="024386C1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5C6E31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FC1667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6AC5AD8B" w14:textId="77777777" w:rsidTr="00AD6F91">
        <w:trPr>
          <w:trHeight w:val="567"/>
        </w:trPr>
        <w:tc>
          <w:tcPr>
            <w:tcW w:w="562" w:type="dxa"/>
            <w:vAlign w:val="center"/>
          </w:tcPr>
          <w:p w14:paraId="572C9DC9" w14:textId="1504EBF1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1.5.</w:t>
            </w:r>
          </w:p>
        </w:tc>
        <w:tc>
          <w:tcPr>
            <w:tcW w:w="4820" w:type="dxa"/>
            <w:vAlign w:val="center"/>
          </w:tcPr>
          <w:p w14:paraId="65AE132A" w14:textId="1EDC62FC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Изменение логики расчета Гкал на ГВС в МКД</w:t>
            </w:r>
          </w:p>
        </w:tc>
        <w:tc>
          <w:tcPr>
            <w:tcW w:w="1440" w:type="dxa"/>
            <w:vAlign w:val="center"/>
          </w:tcPr>
          <w:p w14:paraId="622228B8" w14:textId="73954019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380FB5A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3783BD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737E7744" w14:textId="77777777" w:rsidTr="00AD6F91">
        <w:trPr>
          <w:trHeight w:val="567"/>
        </w:trPr>
        <w:tc>
          <w:tcPr>
            <w:tcW w:w="562" w:type="dxa"/>
            <w:vAlign w:val="center"/>
          </w:tcPr>
          <w:p w14:paraId="5BB72540" w14:textId="471B0B91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1.6.</w:t>
            </w:r>
          </w:p>
        </w:tc>
        <w:tc>
          <w:tcPr>
            <w:tcW w:w="4820" w:type="dxa"/>
            <w:vAlign w:val="center"/>
          </w:tcPr>
          <w:p w14:paraId="1C1CDEB9" w14:textId="0A4CFAE1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Загрузка поквартирных расчетов с ЮЛ из Oracle</w:t>
            </w:r>
          </w:p>
        </w:tc>
        <w:tc>
          <w:tcPr>
            <w:tcW w:w="1440" w:type="dxa"/>
            <w:vAlign w:val="center"/>
          </w:tcPr>
          <w:p w14:paraId="1A991ADA" w14:textId="3FC902CF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EA7E725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A5B815D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6770A11D" w14:textId="77777777" w:rsidTr="00AD6F91">
        <w:trPr>
          <w:trHeight w:val="567"/>
        </w:trPr>
        <w:tc>
          <w:tcPr>
            <w:tcW w:w="562" w:type="dxa"/>
            <w:vAlign w:val="center"/>
          </w:tcPr>
          <w:p w14:paraId="2A55ECF5" w14:textId="04BF886B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1.7.</w:t>
            </w:r>
          </w:p>
        </w:tc>
        <w:tc>
          <w:tcPr>
            <w:tcW w:w="4820" w:type="dxa"/>
            <w:vAlign w:val="center"/>
          </w:tcPr>
          <w:p w14:paraId="3D703ED5" w14:textId="51E720DB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Средние показания по ИПУ не зарегистрированный в системе</w:t>
            </w:r>
          </w:p>
        </w:tc>
        <w:tc>
          <w:tcPr>
            <w:tcW w:w="1440" w:type="dxa"/>
            <w:vAlign w:val="center"/>
          </w:tcPr>
          <w:p w14:paraId="16274454" w14:textId="1D7D9632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7500E9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B0E5E7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062D6AA9" w14:textId="77777777" w:rsidTr="00AD6F91">
        <w:trPr>
          <w:trHeight w:val="567"/>
        </w:trPr>
        <w:tc>
          <w:tcPr>
            <w:tcW w:w="562" w:type="dxa"/>
            <w:vAlign w:val="center"/>
          </w:tcPr>
          <w:p w14:paraId="3D7E898B" w14:textId="29904B93" w:rsidR="00AD6F91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1.8.</w:t>
            </w:r>
          </w:p>
        </w:tc>
        <w:tc>
          <w:tcPr>
            <w:tcW w:w="4820" w:type="dxa"/>
            <w:vAlign w:val="center"/>
          </w:tcPr>
          <w:p w14:paraId="3A6F66E6" w14:textId="14750AFD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Интеграция с МетеоИнфо</w:t>
            </w:r>
          </w:p>
        </w:tc>
        <w:tc>
          <w:tcPr>
            <w:tcW w:w="1440" w:type="dxa"/>
            <w:vAlign w:val="center"/>
          </w:tcPr>
          <w:p w14:paraId="5ECB5161" w14:textId="75F7AB3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8FDEF8C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DBAAA0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8C7A1A" w14:paraId="481FCE61" w14:textId="77777777" w:rsidTr="00890782">
        <w:trPr>
          <w:trHeight w:val="340"/>
        </w:trPr>
        <w:tc>
          <w:tcPr>
            <w:tcW w:w="5382" w:type="dxa"/>
            <w:gridSpan w:val="2"/>
            <w:vAlign w:val="center"/>
          </w:tcPr>
          <w:p w14:paraId="3F5C6716" w14:textId="5271BC16" w:rsidR="008C7A1A" w:rsidRPr="008C7A1A" w:rsidRDefault="008C7A1A" w:rsidP="008C7A1A">
            <w:pPr>
              <w:pStyle w:val="afff2"/>
              <w:shd w:val="clear" w:color="auto" w:fill="auto"/>
              <w:jc w:val="righ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Итого по фиксированному перечню услуг</w:t>
            </w: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1440" w:type="dxa"/>
            <w:vAlign w:val="center"/>
          </w:tcPr>
          <w:p w14:paraId="56EB7BA0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F291A7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CA760E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8C7A1A" w14:paraId="214FC9ED" w14:textId="77777777" w:rsidTr="007D78EF">
        <w:tc>
          <w:tcPr>
            <w:tcW w:w="9657" w:type="dxa"/>
            <w:gridSpan w:val="5"/>
          </w:tcPr>
          <w:p w14:paraId="563DF0E8" w14:textId="3A0B4F45" w:rsidR="008C7A1A" w:rsidRPr="008C7A1A" w:rsidRDefault="008C7A1A" w:rsidP="008A352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 xml:space="preserve">2. Доработка функционала </w:t>
            </w:r>
            <w:r w:rsidR="00117DE7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корпоративной информационной системы</w:t>
            </w: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 xml:space="preserve"> 1С:Энергобиллинг сверх Фиксированного перечня услуг</w:t>
            </w:r>
          </w:p>
        </w:tc>
      </w:tr>
      <w:tr w:rsidR="008C7A1A" w14:paraId="1C0E72AA" w14:textId="77777777" w:rsidTr="00890782">
        <w:trPr>
          <w:trHeight w:val="567"/>
        </w:trPr>
        <w:tc>
          <w:tcPr>
            <w:tcW w:w="562" w:type="dxa"/>
            <w:vAlign w:val="center"/>
          </w:tcPr>
          <w:p w14:paraId="2CC29214" w14:textId="467E1D3C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2.1.</w:t>
            </w:r>
          </w:p>
        </w:tc>
        <w:tc>
          <w:tcPr>
            <w:tcW w:w="4820" w:type="dxa"/>
            <w:vAlign w:val="center"/>
          </w:tcPr>
          <w:p w14:paraId="3F6ADF6F" w14:textId="3F0AC9E7" w:rsidR="008C7A1A" w:rsidRPr="008C7A1A" w:rsidRDefault="008C7A1A" w:rsidP="008C7A1A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Дополнительная доработка</w:t>
            </w:r>
          </w:p>
        </w:tc>
        <w:tc>
          <w:tcPr>
            <w:tcW w:w="1440" w:type="dxa"/>
            <w:vAlign w:val="center"/>
          </w:tcPr>
          <w:p w14:paraId="020A7AD2" w14:textId="7F988F5D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16876E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6566931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8C7A1A" w14:paraId="2A641F8A" w14:textId="77777777" w:rsidTr="00890782">
        <w:trPr>
          <w:trHeight w:val="340"/>
        </w:trPr>
        <w:tc>
          <w:tcPr>
            <w:tcW w:w="5382" w:type="dxa"/>
            <w:gridSpan w:val="2"/>
            <w:vAlign w:val="center"/>
          </w:tcPr>
          <w:p w14:paraId="19D2A603" w14:textId="2F6FF4F1" w:rsidR="008C7A1A" w:rsidRPr="008C7A1A" w:rsidRDefault="008C7A1A" w:rsidP="008C7A1A">
            <w:pPr>
              <w:pStyle w:val="afff2"/>
              <w:shd w:val="clear" w:color="auto" w:fill="auto"/>
              <w:jc w:val="righ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Итого по сверх фиксированному перечню услуг</w:t>
            </w: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1440" w:type="dxa"/>
            <w:vAlign w:val="center"/>
          </w:tcPr>
          <w:p w14:paraId="41378247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98DB8AF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F2D1B7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8C7A1A" w14:paraId="6F8EF050" w14:textId="77777777" w:rsidTr="00890782">
        <w:trPr>
          <w:trHeight w:val="340"/>
        </w:trPr>
        <w:tc>
          <w:tcPr>
            <w:tcW w:w="5382" w:type="dxa"/>
            <w:gridSpan w:val="2"/>
            <w:vAlign w:val="center"/>
          </w:tcPr>
          <w:p w14:paraId="0B3C24C5" w14:textId="6A73A5E7" w:rsidR="008C7A1A" w:rsidRPr="008C7A1A" w:rsidRDefault="008C7A1A" w:rsidP="008C7A1A">
            <w:pPr>
              <w:pStyle w:val="afff2"/>
              <w:shd w:val="clear" w:color="auto" w:fill="auto"/>
              <w:jc w:val="righ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1440" w:type="dxa"/>
            <w:vAlign w:val="center"/>
          </w:tcPr>
          <w:p w14:paraId="1D5B3F8F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A207F2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17B530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</w:tbl>
    <w:p w14:paraId="04E9E1C5" w14:textId="771F8280" w:rsidR="008C7A1A" w:rsidRDefault="008C7A1A" w:rsidP="00721B66">
      <w:pPr>
        <w:pStyle w:val="afff2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886B844" w14:textId="77777777" w:rsidR="00721B66" w:rsidRPr="005C40B8" w:rsidRDefault="00721B66" w:rsidP="00721B66">
      <w:pPr>
        <w:widowControl w:val="0"/>
        <w:shd w:val="clear" w:color="auto" w:fill="FFFFFF"/>
        <w:spacing w:after="0" w:line="240" w:lineRule="auto"/>
        <w:rPr>
          <w:rFonts w:ascii="Tahoma" w:hAnsi="Tahoma" w:cs="Tahoma"/>
          <w:szCs w:val="20"/>
        </w:rPr>
      </w:pPr>
    </w:p>
    <w:p w14:paraId="7EE5514B" w14:textId="77777777" w:rsidR="00721B66" w:rsidRDefault="00721B66" w:rsidP="00721B66"/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721B66" w:rsidRPr="006E3576" w14:paraId="705AEE9C" w14:textId="77777777" w:rsidTr="007D78EF">
        <w:tc>
          <w:tcPr>
            <w:tcW w:w="4448" w:type="dxa"/>
          </w:tcPr>
          <w:p w14:paraId="3E6C9C70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67BA47A2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721B66" w:rsidRPr="006E3576" w14:paraId="46CD0A5B" w14:textId="77777777" w:rsidTr="007D78EF">
        <w:tc>
          <w:tcPr>
            <w:tcW w:w="4448" w:type="dxa"/>
          </w:tcPr>
          <w:p w14:paraId="6B80D1ED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Т Плюс»</w:t>
            </w:r>
          </w:p>
          <w:p w14:paraId="480269A8" w14:textId="77777777" w:rsidR="00721B66" w:rsidRDefault="00721B66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1F9C35EA" w14:textId="77777777" w:rsidR="00721B66" w:rsidRPr="004B5AB3" w:rsidRDefault="00721B66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721B66" w:rsidRPr="006E3576" w14:paraId="100B9435" w14:textId="77777777" w:rsidTr="007D78EF">
        <w:tc>
          <w:tcPr>
            <w:tcW w:w="4448" w:type="dxa"/>
          </w:tcPr>
          <w:p w14:paraId="43130F50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D3F4A20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721B66" w:rsidRPr="006E3576" w14:paraId="5C98D818" w14:textId="77777777" w:rsidTr="007D78EF">
        <w:tc>
          <w:tcPr>
            <w:tcW w:w="4448" w:type="dxa"/>
          </w:tcPr>
          <w:p w14:paraId="27415BEB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14:paraId="117015B9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13FE1B66" w14:textId="77777777" w:rsidR="00721B66" w:rsidRPr="004B5AB3" w:rsidRDefault="00721B66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166DCC95" w14:textId="77777777" w:rsidR="00721B66" w:rsidRPr="00D068E0" w:rsidRDefault="00721B66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6E3576">
              <w:t xml:space="preserve"> </w:t>
            </w:r>
            <w:r w:rsidRPr="006E3576">
              <w:rPr>
                <w:rFonts w:ascii="Tahoma" w:hAnsi="Tahoma" w:cs="Tahoma"/>
              </w:rPr>
              <w:t>________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0D4E3045" w14:textId="77777777" w:rsidR="00721B66" w:rsidRPr="00D068E0" w:rsidRDefault="00721B66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14:paraId="0B9E8D21" w14:textId="77777777" w:rsidR="00721B66" w:rsidRPr="004B5AB3" w:rsidRDefault="00721B66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года</w:t>
            </w:r>
          </w:p>
        </w:tc>
      </w:tr>
    </w:tbl>
    <w:p w14:paraId="2A1CF1A4" w14:textId="7991C1C2" w:rsidR="00B6403E" w:rsidRPr="008829AF" w:rsidRDefault="00B6403E" w:rsidP="00B6403E">
      <w:pPr>
        <w:pStyle w:val="afff2"/>
        <w:pageBreakBefore/>
        <w:ind w:right="-6" w:firstLine="5670"/>
        <w:jc w:val="right"/>
        <w:rPr>
          <w:rFonts w:ascii="Tahoma" w:hAnsi="Tahoma" w:cs="Tahoma"/>
          <w:sz w:val="20"/>
          <w:szCs w:val="20"/>
        </w:rPr>
      </w:pPr>
      <w:r w:rsidRPr="008829AF">
        <w:rPr>
          <w:rFonts w:ascii="Tahoma" w:hAnsi="Tahoma" w:cs="Tahoma"/>
          <w:sz w:val="20"/>
          <w:szCs w:val="20"/>
        </w:rPr>
        <w:t>Приложение №</w:t>
      </w:r>
      <w:r w:rsidR="00982E66">
        <w:rPr>
          <w:rFonts w:ascii="Tahoma" w:hAnsi="Tahoma" w:cs="Tahoma"/>
          <w:sz w:val="20"/>
          <w:szCs w:val="20"/>
        </w:rPr>
        <w:t xml:space="preserve"> </w:t>
      </w:r>
      <w:r w:rsidR="00721B66">
        <w:rPr>
          <w:rFonts w:ascii="Tahoma" w:hAnsi="Tahoma" w:cs="Tahoma"/>
          <w:sz w:val="20"/>
          <w:szCs w:val="20"/>
        </w:rPr>
        <w:t>3</w:t>
      </w:r>
    </w:p>
    <w:p w14:paraId="336ED973" w14:textId="77777777" w:rsidR="00B6403E" w:rsidRPr="008829AF" w:rsidRDefault="00B6403E" w:rsidP="00B6403E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hAnsi="Tahoma" w:cs="Tahoma"/>
          <w:szCs w:val="20"/>
        </w:rPr>
      </w:pPr>
      <w:r w:rsidRPr="008829AF">
        <w:rPr>
          <w:rFonts w:ascii="Tahoma" w:hAnsi="Tahoma" w:cs="Tahoma"/>
          <w:szCs w:val="20"/>
        </w:rPr>
        <w:t xml:space="preserve">к Договору </w:t>
      </w:r>
      <w:r w:rsidRPr="008829AF">
        <w:rPr>
          <w:rFonts w:ascii="Tahoma" w:eastAsia="Times New Roman" w:hAnsi="Tahoma" w:cs="Tahoma"/>
          <w:szCs w:val="20"/>
        </w:rPr>
        <w:t xml:space="preserve">на оказание услуг </w:t>
      </w:r>
      <w:r w:rsidRPr="008829AF">
        <w:rPr>
          <w:rFonts w:ascii="Tahoma" w:hAnsi="Tahoma" w:cs="Tahoma"/>
          <w:szCs w:val="20"/>
        </w:rPr>
        <w:t>№ _____</w:t>
      </w:r>
    </w:p>
    <w:p w14:paraId="3E98E572" w14:textId="77777777" w:rsidR="00B6403E" w:rsidRDefault="00B6403E" w:rsidP="00B6403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8829AF">
        <w:rPr>
          <w:rFonts w:ascii="Tahoma" w:hAnsi="Tahoma" w:cs="Tahoma"/>
        </w:rPr>
        <w:t xml:space="preserve">от </w:t>
      </w:r>
      <w:r>
        <w:rPr>
          <w:rFonts w:ascii="Tahoma" w:hAnsi="Tahoma" w:cs="Tahoma"/>
        </w:rPr>
        <w:t>"___"__________2023</w:t>
      </w:r>
      <w:r w:rsidRPr="008829AF">
        <w:rPr>
          <w:rFonts w:ascii="Tahoma" w:hAnsi="Tahoma" w:cs="Tahoma"/>
        </w:rPr>
        <w:t>г</w:t>
      </w:r>
      <w:r>
        <w:rPr>
          <w:b/>
        </w:rPr>
        <w:t>.</w:t>
      </w:r>
    </w:p>
    <w:p w14:paraId="0AA729FF" w14:textId="77777777" w:rsidR="00B6403E" w:rsidRDefault="00B6403E" w:rsidP="00B6403E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4A02DE79" w14:textId="77777777" w:rsidR="00B6403E" w:rsidRDefault="00B6403E" w:rsidP="00B6403E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6B1DA2B1" w14:textId="77777777" w:rsidR="00B6403E" w:rsidRPr="00133263" w:rsidRDefault="00B6403E" w:rsidP="00B6403E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АКТ №_____</w:t>
      </w:r>
    </w:p>
    <w:p w14:paraId="6AF75F3A" w14:textId="77777777" w:rsidR="00B6403E" w:rsidRPr="00133263" w:rsidRDefault="00B6403E" w:rsidP="00B6403E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об оказанных услугах</w:t>
      </w:r>
    </w:p>
    <w:p w14:paraId="2F0D28E3" w14:textId="77777777" w:rsidR="00B6403E" w:rsidRPr="00133263" w:rsidRDefault="00B6403E" w:rsidP="00B6403E">
      <w:pPr>
        <w:tabs>
          <w:tab w:val="left" w:pos="4962"/>
        </w:tabs>
        <w:suppressAutoHyphens/>
        <w:jc w:val="center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по договору №_______________ от ____________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_г.</w:t>
      </w:r>
    </w:p>
    <w:p w14:paraId="26E646D6" w14:textId="77777777" w:rsidR="00B6403E" w:rsidRPr="00133263" w:rsidRDefault="00B6403E" w:rsidP="00B6403E">
      <w:pPr>
        <w:tabs>
          <w:tab w:val="left" w:pos="4962"/>
        </w:tabs>
        <w:suppressAutoHyphens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_</w:t>
      </w:r>
      <w:r w:rsidRPr="009708B5">
        <w:rPr>
          <w:rFonts w:ascii="Tahoma" w:hAnsi="Tahoma" w:cs="Tahoma"/>
          <w:szCs w:val="20"/>
          <w:u w:val="single"/>
        </w:rPr>
        <w:t>г.</w:t>
      </w:r>
      <w:r>
        <w:rPr>
          <w:rFonts w:ascii="Tahoma" w:hAnsi="Tahoma" w:cs="Tahoma"/>
          <w:szCs w:val="20"/>
        </w:rPr>
        <w:t>_________________</w:t>
      </w:r>
      <w:r w:rsidRPr="00133263">
        <w:rPr>
          <w:rFonts w:ascii="Tahoma" w:hAnsi="Tahoma" w:cs="Tahoma"/>
          <w:szCs w:val="20"/>
        </w:rPr>
        <w:tab/>
        <w:t xml:space="preserve">                               «    » 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__г.</w:t>
      </w:r>
    </w:p>
    <w:p w14:paraId="6B384653" w14:textId="77777777" w:rsidR="00B6403E" w:rsidRPr="00133263" w:rsidRDefault="00B6403E" w:rsidP="00B6403E">
      <w:pPr>
        <w:suppressAutoHyphens/>
        <w:jc w:val="center"/>
        <w:rPr>
          <w:rFonts w:ascii="Tahoma" w:hAnsi="Tahoma" w:cs="Tahoma"/>
          <w:szCs w:val="20"/>
        </w:rPr>
      </w:pPr>
    </w:p>
    <w:p w14:paraId="68EEBC09" w14:textId="77777777" w:rsidR="00B6403E" w:rsidRPr="00133263" w:rsidRDefault="00B6403E" w:rsidP="00B6403E">
      <w:pPr>
        <w:suppressAutoHyphens/>
        <w:spacing w:after="12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 xml:space="preserve">АО «ЭнергосбыТ Плюс», именуемое в дальнейшем «Заказчик», в лице ___________________________, действующего на основании___________________________________________, с одной стороны, и </w:t>
      </w:r>
    </w:p>
    <w:p w14:paraId="29B0960A" w14:textId="77777777" w:rsidR="00B6403E" w:rsidRPr="00133263" w:rsidRDefault="00B6403E" w:rsidP="00B6403E">
      <w:pPr>
        <w:suppressAutoHyphens/>
        <w:spacing w:after="12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A0BFEB8" wp14:editId="09379278">
                <wp:simplePos x="0" y="0"/>
                <wp:positionH relativeFrom="column">
                  <wp:posOffset>1605280</wp:posOffset>
                </wp:positionH>
                <wp:positionV relativeFrom="paragraph">
                  <wp:posOffset>547370</wp:posOffset>
                </wp:positionV>
                <wp:extent cx="3595370" cy="792480"/>
                <wp:effectExtent l="0" t="4445" r="0" b="317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53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F889A" w14:textId="77777777" w:rsidR="00237AB3" w:rsidRPr="00CC34B6" w:rsidRDefault="00237AB3" w:rsidP="00B6403E">
                            <w:pPr>
                              <w:jc w:val="center"/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</w:pPr>
                            <w:r w:rsidRPr="00CC34B6"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0BFEB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4pt;margin-top:43.1pt;width:283.1pt;height:62.4pt;z-index:-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3//tQIAALk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" filled="f" stroked="f">
                <v:textbox style="mso-fit-shape-to-text:t">
                  <w:txbxContent>
                    <w:p w14:paraId="1F2F889A" w14:textId="77777777" w:rsidR="00237AB3" w:rsidRPr="00CC34B6" w:rsidRDefault="00237AB3" w:rsidP="00B6403E">
                      <w:pPr>
                        <w:jc w:val="center"/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</w:pPr>
                      <w:r w:rsidRPr="00CC34B6"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Cs w:val="20"/>
        </w:rPr>
        <w:t>______________</w:t>
      </w:r>
      <w:r w:rsidRPr="00133263">
        <w:rPr>
          <w:rFonts w:ascii="Tahoma" w:hAnsi="Tahoma" w:cs="Tahoma"/>
          <w:bCs/>
          <w:szCs w:val="20"/>
        </w:rPr>
        <w:t xml:space="preserve"> </w:t>
      </w:r>
      <w:r w:rsidRPr="00133263">
        <w:rPr>
          <w:rFonts w:ascii="Tahoma" w:hAnsi="Tahoma" w:cs="Tahoma"/>
          <w:szCs w:val="20"/>
        </w:rPr>
        <w:t>именуемое в дальнейшем «Исполнитель», в лице ______________________, действующего на основании 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с другой стороны, составили настоящий акт о нижеследующем:</w:t>
      </w:r>
    </w:p>
    <w:p w14:paraId="7678BF44" w14:textId="5E8E721B" w:rsidR="00B6403E" w:rsidRPr="00133263" w:rsidRDefault="00B6403E" w:rsidP="00BE796E">
      <w:pPr>
        <w:pStyle w:val="afffa"/>
        <w:numPr>
          <w:ilvl w:val="0"/>
          <w:numId w:val="11"/>
        </w:numPr>
        <w:suppressAutoHyphens/>
        <w:spacing w:before="60" w:after="0" w:line="240" w:lineRule="auto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Исполнителем в период с _____________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 года по ______________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 xml:space="preserve">_года оказаны услуги </w:t>
      </w:r>
      <w:r w:rsidR="008F7BE7">
        <w:rPr>
          <w:rFonts w:ascii="Tahoma" w:hAnsi="Tahoma" w:cs="Tahoma"/>
          <w:szCs w:val="20"/>
        </w:rPr>
        <w:t xml:space="preserve">по </w:t>
      </w:r>
      <w:r w:rsidR="008F7BE7" w:rsidRPr="008F7BE7">
        <w:rPr>
          <w:rFonts w:ascii="Tahoma" w:hAnsi="Tahoma" w:cs="Tahoma"/>
          <w:szCs w:val="20"/>
        </w:rPr>
        <w:t xml:space="preserve">доработке функциональности </w:t>
      </w:r>
      <w:r w:rsidR="00BE796E" w:rsidRPr="00BE796E">
        <w:rPr>
          <w:rFonts w:ascii="Tahoma" w:hAnsi="Tahoma" w:cs="Tahoma"/>
          <w:szCs w:val="20"/>
        </w:rPr>
        <w:t>биллингового информационно-программного комплекса</w:t>
      </w:r>
      <w:r w:rsidR="008F7BE7" w:rsidRPr="008F7BE7">
        <w:rPr>
          <w:rFonts w:ascii="Tahoma" w:hAnsi="Tahoma" w:cs="Tahoma"/>
          <w:szCs w:val="20"/>
        </w:rPr>
        <w:t xml:space="preserve"> 1С:Энергобиллинг</w:t>
      </w:r>
      <w:r w:rsidRPr="00133263">
        <w:rPr>
          <w:rFonts w:ascii="Tahoma" w:hAnsi="Tahoma" w:cs="Tahoma"/>
          <w:szCs w:val="20"/>
        </w:rPr>
        <w:t>.</w:t>
      </w:r>
    </w:p>
    <w:p w14:paraId="114E9868" w14:textId="77777777" w:rsidR="00B6403E" w:rsidRPr="00133263" w:rsidRDefault="00B6403E" w:rsidP="00B6403E">
      <w:pPr>
        <w:pStyle w:val="afffa"/>
        <w:numPr>
          <w:ilvl w:val="0"/>
          <w:numId w:val="11"/>
        </w:numPr>
        <w:suppressAutoHyphens/>
        <w:spacing w:before="60" w:after="0" w:line="240" w:lineRule="auto"/>
        <w:ind w:left="714" w:hanging="357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При приемке услуг установлено, что услуги оказаны в полном объеме и в срок.</w:t>
      </w:r>
    </w:p>
    <w:p w14:paraId="0F397546" w14:textId="77777777" w:rsidR="00B6403E" w:rsidRPr="00133263" w:rsidRDefault="00B6403E" w:rsidP="00B6403E">
      <w:pPr>
        <w:pStyle w:val="afffa"/>
        <w:numPr>
          <w:ilvl w:val="0"/>
          <w:numId w:val="11"/>
        </w:numPr>
        <w:suppressAutoHyphens/>
        <w:spacing w:before="60" w:after="0" w:line="240" w:lineRule="auto"/>
        <w:ind w:left="714" w:hanging="357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Качество услуг соответствует указанным в договоре требованиям.</w:t>
      </w:r>
    </w:p>
    <w:p w14:paraId="2A54A758" w14:textId="77777777" w:rsidR="00B6403E" w:rsidRPr="00133263" w:rsidRDefault="00B6403E" w:rsidP="00B6403E">
      <w:pPr>
        <w:pStyle w:val="afffa"/>
        <w:numPr>
          <w:ilvl w:val="0"/>
          <w:numId w:val="11"/>
        </w:numPr>
        <w:suppressAutoHyphens/>
        <w:spacing w:before="60" w:after="0" w:line="240" w:lineRule="auto"/>
        <w:ind w:left="714" w:hanging="357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Стороны претензий по договору друг к другу не имеют.</w:t>
      </w:r>
    </w:p>
    <w:p w14:paraId="0CA49531" w14:textId="77777777" w:rsidR="00B6403E" w:rsidRPr="00133263" w:rsidRDefault="00B6403E" w:rsidP="00B6403E">
      <w:pPr>
        <w:pStyle w:val="afffa"/>
        <w:numPr>
          <w:ilvl w:val="0"/>
          <w:numId w:val="11"/>
        </w:numPr>
        <w:suppressAutoHyphens/>
        <w:spacing w:before="60" w:after="0" w:line="240" w:lineRule="auto"/>
        <w:ind w:left="714" w:hanging="357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Стоимость оказанных услуг, согласно договору составляет – _____________ руб. (_____________________</w:t>
      </w:r>
      <w:r>
        <w:rPr>
          <w:rFonts w:ascii="Tahoma" w:hAnsi="Tahoma" w:cs="Tahoma"/>
          <w:szCs w:val="20"/>
        </w:rPr>
        <w:t>_____________) рублей __ копеек</w:t>
      </w:r>
      <w:r w:rsidRPr="00133263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в т.ч. НДС - ________________ руб. (__________________________________) рублей __ копеек.</w:t>
      </w:r>
    </w:p>
    <w:tbl>
      <w:tblPr>
        <w:tblpPr w:leftFromText="181" w:rightFromText="181" w:topFromText="142" w:bottomFromText="142" w:vertAnchor="text" w:horzAnchor="margin" w:tblpXSpec="right" w:tblpY="313"/>
        <w:tblOverlap w:val="never"/>
        <w:tblW w:w="9741" w:type="dxa"/>
        <w:tblLook w:val="0000" w:firstRow="0" w:lastRow="0" w:firstColumn="0" w:lastColumn="0" w:noHBand="0" w:noVBand="0"/>
      </w:tblPr>
      <w:tblGrid>
        <w:gridCol w:w="4644"/>
        <w:gridCol w:w="5097"/>
      </w:tblGrid>
      <w:tr w:rsidR="00B6403E" w:rsidRPr="00133263" w14:paraId="00B77522" w14:textId="77777777" w:rsidTr="00BF0F1A">
        <w:trPr>
          <w:trHeight w:val="97"/>
        </w:trPr>
        <w:tc>
          <w:tcPr>
            <w:tcW w:w="4644" w:type="dxa"/>
          </w:tcPr>
          <w:p w14:paraId="20FC3173" w14:textId="77777777" w:rsidR="00B6403E" w:rsidRPr="00106FB4" w:rsidRDefault="00B6403E" w:rsidP="00BF0F1A">
            <w:pPr>
              <w:pStyle w:val="6"/>
              <w:suppressAutoHyphens/>
              <w:spacing w:before="0"/>
              <w:jc w:val="center"/>
              <w:rPr>
                <w:rFonts w:ascii="Tahoma" w:hAnsi="Tahoma" w:cs="Tahoma"/>
                <w:i w:val="0"/>
                <w:color w:val="auto"/>
                <w:sz w:val="20"/>
                <w:szCs w:val="20"/>
              </w:rPr>
            </w:pPr>
            <w:r w:rsidRPr="00106FB4">
              <w:rPr>
                <w:rFonts w:ascii="Tahoma" w:hAnsi="Tahoma" w:cs="Tahoma"/>
                <w:i w:val="0"/>
                <w:color w:val="auto"/>
                <w:sz w:val="20"/>
                <w:szCs w:val="20"/>
              </w:rPr>
              <w:t>Заказчик:</w:t>
            </w:r>
          </w:p>
          <w:p w14:paraId="0601C88C" w14:textId="77777777" w:rsidR="00B6403E" w:rsidRPr="00133263" w:rsidRDefault="00B6403E" w:rsidP="00BF0F1A">
            <w:pPr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>_________________</w:t>
            </w:r>
          </w:p>
          <w:p w14:paraId="0D774614" w14:textId="77777777" w:rsidR="00B6403E" w:rsidRPr="00E82E84" w:rsidRDefault="00B6403E" w:rsidP="00BF0F1A">
            <w:pPr>
              <w:tabs>
                <w:tab w:val="left" w:pos="426"/>
              </w:tabs>
              <w:suppressAutoHyphens/>
              <w:rPr>
                <w:rFonts w:ascii="Tahoma" w:hAnsi="Tahoma" w:cs="Tahoma"/>
                <w:sz w:val="16"/>
                <w:szCs w:val="16"/>
              </w:rPr>
            </w:pPr>
            <w:r w:rsidRPr="00E82E84">
              <w:rPr>
                <w:rFonts w:ascii="Tahoma" w:hAnsi="Tahoma" w:cs="Tahoma"/>
                <w:sz w:val="16"/>
                <w:szCs w:val="16"/>
              </w:rPr>
              <w:t>МП</w:t>
            </w:r>
          </w:p>
          <w:p w14:paraId="33C82EFB" w14:textId="77777777" w:rsidR="00B6403E" w:rsidRPr="00133263" w:rsidRDefault="00B6403E" w:rsidP="00BF0F1A">
            <w:pPr>
              <w:tabs>
                <w:tab w:val="left" w:pos="1701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>«____ » ___________ 20</w:t>
            </w:r>
            <w:r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  <w:tc>
          <w:tcPr>
            <w:tcW w:w="5097" w:type="dxa"/>
          </w:tcPr>
          <w:p w14:paraId="21BF1220" w14:textId="77777777" w:rsidR="00B6403E" w:rsidRPr="00106FB4" w:rsidRDefault="00B6403E" w:rsidP="00BF0F1A">
            <w:pPr>
              <w:pStyle w:val="7"/>
              <w:suppressAutoHyphens/>
              <w:spacing w:before="0"/>
              <w:jc w:val="center"/>
              <w:rPr>
                <w:rFonts w:ascii="Tahoma" w:hAnsi="Tahoma" w:cs="Tahoma"/>
                <w:i w:val="0"/>
                <w:color w:val="auto"/>
                <w:sz w:val="20"/>
                <w:szCs w:val="20"/>
              </w:rPr>
            </w:pPr>
            <w:r w:rsidRPr="00106FB4">
              <w:rPr>
                <w:rFonts w:ascii="Tahoma" w:hAnsi="Tahoma" w:cs="Tahoma"/>
                <w:i w:val="0"/>
                <w:color w:val="auto"/>
                <w:sz w:val="20"/>
                <w:szCs w:val="20"/>
              </w:rPr>
              <w:t>Исполнитель:</w:t>
            </w:r>
          </w:p>
          <w:p w14:paraId="3A271F48" w14:textId="77777777" w:rsidR="00B6403E" w:rsidRPr="00133263" w:rsidRDefault="00B6403E" w:rsidP="00BF0F1A">
            <w:pPr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>______________________</w:t>
            </w:r>
          </w:p>
          <w:p w14:paraId="09E7D5D7" w14:textId="77777777" w:rsidR="00B6403E" w:rsidRPr="00E82E84" w:rsidRDefault="00B6403E" w:rsidP="00BF0F1A">
            <w:pPr>
              <w:tabs>
                <w:tab w:val="left" w:pos="426"/>
              </w:tabs>
              <w:suppressAutoHyphens/>
              <w:rPr>
                <w:rFonts w:ascii="Tahoma" w:hAnsi="Tahoma" w:cs="Tahoma"/>
                <w:sz w:val="16"/>
                <w:szCs w:val="16"/>
              </w:rPr>
            </w:pPr>
            <w:r w:rsidRPr="00E82E84">
              <w:rPr>
                <w:rFonts w:ascii="Tahoma" w:hAnsi="Tahoma" w:cs="Tahoma"/>
                <w:sz w:val="16"/>
                <w:szCs w:val="16"/>
              </w:rPr>
              <w:t>МП</w:t>
            </w:r>
          </w:p>
          <w:p w14:paraId="1E0353ED" w14:textId="77777777" w:rsidR="00B6403E" w:rsidRPr="00133263" w:rsidRDefault="00B6403E" w:rsidP="00BF0F1A">
            <w:pPr>
              <w:tabs>
                <w:tab w:val="left" w:pos="209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>«____ » ___________ 20</w:t>
            </w:r>
            <w:r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</w:tr>
    </w:tbl>
    <w:p w14:paraId="19153826" w14:textId="77777777" w:rsidR="00B6403E" w:rsidRDefault="00B6403E" w:rsidP="00B6403E">
      <w:pPr>
        <w:spacing w:after="0" w:line="240" w:lineRule="auto"/>
        <w:contextualSpacing/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B6403E" w:rsidRPr="004B5AB3" w14:paraId="2DCC1FF7" w14:textId="77777777" w:rsidTr="00BF0F1A">
        <w:tc>
          <w:tcPr>
            <w:tcW w:w="4448" w:type="dxa"/>
          </w:tcPr>
          <w:p w14:paraId="5E17D662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53884501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</w:tr>
      <w:tr w:rsidR="00B6403E" w:rsidRPr="004B5AB3" w14:paraId="3BF38EB7" w14:textId="77777777" w:rsidTr="00BF0F1A">
        <w:tc>
          <w:tcPr>
            <w:tcW w:w="4448" w:type="dxa"/>
          </w:tcPr>
          <w:p w14:paraId="0AF31017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14:paraId="29BCEF2A" w14:textId="77777777" w:rsidR="00B6403E" w:rsidRDefault="00B6403E" w:rsidP="00BF0F1A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502FE98F" w14:textId="77777777" w:rsidR="00B6403E" w:rsidRPr="004B5AB3" w:rsidRDefault="00B6403E" w:rsidP="00BF0F1A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_________ </w:t>
            </w:r>
          </w:p>
          <w:p w14:paraId="592001D8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B6403E" w:rsidRPr="004B5AB3" w14:paraId="70764C4C" w14:textId="77777777" w:rsidTr="00BF0F1A">
        <w:tc>
          <w:tcPr>
            <w:tcW w:w="4448" w:type="dxa"/>
          </w:tcPr>
          <w:p w14:paraId="09B6D4C1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60CB486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B6403E" w:rsidRPr="004B5AB3" w14:paraId="18ED2F9C" w14:textId="77777777" w:rsidTr="00BF0F1A">
        <w:tc>
          <w:tcPr>
            <w:tcW w:w="4448" w:type="dxa"/>
          </w:tcPr>
          <w:p w14:paraId="0559F4BA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670E3373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26D89F3E" w14:textId="77777777" w:rsidR="00B6403E" w:rsidRPr="004B5AB3" w:rsidRDefault="00B6403E" w:rsidP="00BF0F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5F61C68B" w14:textId="77777777" w:rsidR="00B6403E" w:rsidRPr="00D068E0" w:rsidRDefault="00B6403E" w:rsidP="00BF0F1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t xml:space="preserve"> </w:t>
            </w:r>
            <w:r>
              <w:rPr>
                <w:rFonts w:ascii="Tahoma" w:hAnsi="Tahoma" w:cs="Tahoma"/>
              </w:rPr>
              <w:t>_____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14:paraId="450AA51A" w14:textId="77777777" w:rsidR="00B6403E" w:rsidRPr="00D068E0" w:rsidRDefault="00B6403E" w:rsidP="00BF0F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446CB1C8" w14:textId="77777777" w:rsidR="00B6403E" w:rsidRPr="004B5AB3" w:rsidRDefault="00B6403E" w:rsidP="00BF0F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</w:tr>
    </w:tbl>
    <w:p w14:paraId="5F0D0E01" w14:textId="6C2E7B8C" w:rsidR="00260821" w:rsidRDefault="00260821" w:rsidP="00B640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sz w:val="18"/>
          <w:szCs w:val="18"/>
        </w:rPr>
      </w:pPr>
    </w:p>
    <w:p w14:paraId="2AE5372F" w14:textId="77777777" w:rsidR="00982E66" w:rsidRDefault="00982E66" w:rsidP="00982E66"/>
    <w:p w14:paraId="4E468C17" w14:textId="2176754B" w:rsidR="00982E66" w:rsidRDefault="00982E66" w:rsidP="00B640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sz w:val="18"/>
          <w:szCs w:val="18"/>
        </w:rPr>
      </w:pPr>
    </w:p>
    <w:p w14:paraId="587E7A90" w14:textId="77777777" w:rsidR="00982E66" w:rsidRDefault="00982E66" w:rsidP="00B640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sz w:val="18"/>
          <w:szCs w:val="18"/>
        </w:rPr>
        <w:sectPr w:rsidR="00982E66" w:rsidSect="00BF0F1A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7" w:h="16839" w:code="1"/>
          <w:pgMar w:top="851" w:right="567" w:bottom="851" w:left="1418" w:header="278" w:footer="147" w:gutter="0"/>
          <w:cols w:space="720"/>
          <w:titlePg/>
          <w:docGrid w:linePitch="360"/>
        </w:sectPr>
      </w:pPr>
    </w:p>
    <w:p w14:paraId="12778647" w14:textId="125C49F8" w:rsidR="000059D3" w:rsidRPr="00385093" w:rsidRDefault="000059D3" w:rsidP="000059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Cs w:val="20"/>
        </w:rPr>
      </w:pPr>
      <w:r w:rsidRPr="00385093">
        <w:rPr>
          <w:rFonts w:ascii="Tahoma" w:eastAsia="Times New Roman" w:hAnsi="Tahoma" w:cs="Tahoma"/>
          <w:szCs w:val="20"/>
        </w:rPr>
        <w:t>Приложение №</w:t>
      </w:r>
      <w:r w:rsidR="00C9150B">
        <w:rPr>
          <w:rFonts w:ascii="Tahoma" w:eastAsia="Times New Roman" w:hAnsi="Tahoma" w:cs="Tahoma"/>
          <w:szCs w:val="20"/>
        </w:rPr>
        <w:t xml:space="preserve"> </w:t>
      </w:r>
      <w:r w:rsidR="00C125C0">
        <w:rPr>
          <w:rFonts w:ascii="Tahoma" w:eastAsia="Times New Roman" w:hAnsi="Tahoma" w:cs="Tahoma"/>
          <w:szCs w:val="20"/>
        </w:rPr>
        <w:t>4</w:t>
      </w:r>
    </w:p>
    <w:p w14:paraId="0E671CCD" w14:textId="62A151D2" w:rsidR="000059D3" w:rsidRPr="00385093" w:rsidRDefault="00E775AC" w:rsidP="000059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Cs w:val="20"/>
        </w:rPr>
      </w:pPr>
      <w:r w:rsidRPr="00385093">
        <w:rPr>
          <w:rFonts w:ascii="Tahoma" w:eastAsia="Times New Roman" w:hAnsi="Tahoma" w:cs="Tahoma"/>
          <w:szCs w:val="20"/>
        </w:rPr>
        <w:t>к Д</w:t>
      </w:r>
      <w:r w:rsidR="000059D3" w:rsidRPr="00385093">
        <w:rPr>
          <w:rFonts w:ascii="Tahoma" w:eastAsia="Times New Roman" w:hAnsi="Tahoma" w:cs="Tahoma"/>
          <w:szCs w:val="20"/>
        </w:rPr>
        <w:t>оговору</w:t>
      </w:r>
      <w:r w:rsidRPr="00385093">
        <w:rPr>
          <w:rFonts w:ascii="Tahoma" w:eastAsia="Times New Roman" w:hAnsi="Tahoma" w:cs="Tahoma"/>
          <w:szCs w:val="20"/>
        </w:rPr>
        <w:t xml:space="preserve"> на оказание</w:t>
      </w:r>
      <w:r w:rsidR="0040625D" w:rsidRPr="00385093">
        <w:rPr>
          <w:rFonts w:ascii="Tahoma" w:eastAsia="Times New Roman" w:hAnsi="Tahoma" w:cs="Tahoma"/>
          <w:szCs w:val="20"/>
        </w:rPr>
        <w:t xml:space="preserve"> услуг</w:t>
      </w:r>
      <w:r w:rsidR="00C125C0">
        <w:rPr>
          <w:rFonts w:ascii="Tahoma" w:eastAsia="Times New Roman" w:hAnsi="Tahoma" w:cs="Tahoma"/>
          <w:szCs w:val="20"/>
        </w:rPr>
        <w:t xml:space="preserve"> №____</w:t>
      </w:r>
    </w:p>
    <w:p w14:paraId="24C89122" w14:textId="316CE0EB" w:rsidR="000059D3" w:rsidRPr="00FC6455" w:rsidRDefault="000059D3" w:rsidP="000059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</w:rPr>
      </w:pPr>
      <w:r w:rsidRPr="00385093">
        <w:rPr>
          <w:rFonts w:ascii="Tahoma" w:eastAsia="Times New Roman" w:hAnsi="Tahoma" w:cs="Tahoma"/>
          <w:szCs w:val="20"/>
        </w:rPr>
        <w:t>от «____»____________20</w:t>
      </w:r>
      <w:r w:rsidR="00D47F89" w:rsidRPr="00385093">
        <w:rPr>
          <w:rFonts w:ascii="Tahoma" w:eastAsia="Times New Roman" w:hAnsi="Tahoma" w:cs="Tahoma"/>
          <w:szCs w:val="20"/>
        </w:rPr>
        <w:t>23</w:t>
      </w:r>
      <w:r w:rsidRPr="00385093">
        <w:rPr>
          <w:rFonts w:ascii="Tahoma" w:eastAsia="Times New Roman" w:hAnsi="Tahoma" w:cs="Tahoma"/>
          <w:szCs w:val="20"/>
        </w:rPr>
        <w:t>г.</w:t>
      </w:r>
    </w:p>
    <w:p w14:paraId="3D7482B8" w14:textId="77777777" w:rsidR="000059D3" w:rsidRPr="003C1C0D" w:rsidRDefault="000059D3" w:rsidP="000059D3">
      <w:pPr>
        <w:jc w:val="right"/>
        <w:rPr>
          <w:rFonts w:ascii="Tahoma" w:hAnsi="Tahoma" w:cs="Tahoma"/>
          <w:b/>
          <w:szCs w:val="20"/>
        </w:rPr>
      </w:pPr>
    </w:p>
    <w:p w14:paraId="39C79D9E" w14:textId="77777777" w:rsidR="000059D3" w:rsidRPr="003C1C0D" w:rsidRDefault="000059D3" w:rsidP="000059D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ФОРМА</w:t>
      </w:r>
    </w:p>
    <w:p w14:paraId="39F688E5" w14:textId="77777777" w:rsidR="000059D3" w:rsidRPr="003C1C0D" w:rsidRDefault="000059D3" w:rsidP="000059D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0059D3" w:rsidRPr="003C1C0D" w14:paraId="13BE00EC" w14:textId="77777777" w:rsidTr="00D46BAC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E9282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4C7B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0059D3" w:rsidRPr="003C1C0D" w14:paraId="0A427D46" w14:textId="77777777" w:rsidTr="00D46BAC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6297C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26C63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F2FE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B0317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0059D3" w:rsidRPr="003C1C0D" w14:paraId="26A975D0" w14:textId="77777777" w:rsidTr="00D46BAC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99D5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64B15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4223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52CED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0059D3" w:rsidRPr="003C1C0D" w14:paraId="117408B8" w14:textId="77777777" w:rsidTr="00D46BAC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6DC0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409439A3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0059D3" w:rsidRPr="003C1C0D" w14:paraId="3A9F93BA" w14:textId="77777777" w:rsidTr="00D46BAC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F40E7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9B163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70A24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CE57D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CC127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78EADFB6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5548F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9CD23" w14:textId="77777777" w:rsidR="000059D3" w:rsidRPr="003C1C0D" w:rsidRDefault="000059D3" w:rsidP="00A96C9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</w:t>
            </w:r>
            <w:r w:rsidRPr="003C1C0D">
              <w:rPr>
                <w:rFonts w:ascii="Tahoma" w:hAnsi="Tahoma" w:cs="Tahoma"/>
                <w:szCs w:val="20"/>
              </w:rPr>
              <w:t>)</w:t>
            </w:r>
          </w:p>
        </w:tc>
      </w:tr>
      <w:tr w:rsidR="000059D3" w:rsidRPr="003C1C0D" w14:paraId="7E193DDE" w14:textId="77777777" w:rsidTr="00D46BAC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2283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FAA33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1941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2AB54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391C2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B6398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886D3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0059D3" w:rsidRPr="003C1C0D" w14:paraId="30A00E2E" w14:textId="77777777" w:rsidTr="00D46BAC">
        <w:tc>
          <w:tcPr>
            <w:tcW w:w="616" w:type="dxa"/>
            <w:vAlign w:val="center"/>
            <w:hideMark/>
          </w:tcPr>
          <w:p w14:paraId="2967592C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7CD4B9A2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07E27517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15B2A2F0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012191C8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7FE248CB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270F9B38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1CC281F2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14:paraId="6CFFE924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074CB72F" w14:textId="77777777" w:rsidR="000059D3" w:rsidRPr="003C1C0D" w:rsidRDefault="000059D3" w:rsidP="000059D3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14:paraId="251C2998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44746371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4017BADF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6968C82A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73D3D436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20811D78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14545632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027B683A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535A250D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444C5577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3F779CBC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6AC49E5A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13FBDC88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40480E38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275658C1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3697B8DC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759B941B" w14:textId="77777777" w:rsidR="000059D3" w:rsidRPr="003C1C0D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  <w:r w:rsidRPr="003C1C0D">
        <w:rPr>
          <w:rFonts w:ascii="Tahoma" w:hAnsi="Tahoma" w:cs="Tahoma"/>
          <w:szCs w:val="20"/>
        </w:rPr>
        <w:t>Подпись уполномоченного представителя</w:t>
      </w:r>
    </w:p>
    <w:p w14:paraId="6C8DB4E2" w14:textId="77777777" w:rsidR="000059D3" w:rsidRDefault="000059D3" w:rsidP="000059D3">
      <w:pPr>
        <w:ind w:left="993"/>
        <w:rPr>
          <w:rFonts w:ascii="Tahoma" w:eastAsia="Times New Roman" w:hAnsi="Tahoma" w:cs="Tahoma"/>
          <w:szCs w:val="20"/>
        </w:rPr>
      </w:pPr>
      <w:r w:rsidRPr="003C1C0D">
        <w:rPr>
          <w:rFonts w:ascii="Tahoma" w:eastAsia="Times New Roman" w:hAnsi="Tahoma" w:cs="Tahoma"/>
          <w:szCs w:val="20"/>
        </w:rPr>
        <w:t>________________________________________________</w:t>
      </w:r>
    </w:p>
    <w:p w14:paraId="136143A8" w14:textId="77777777" w:rsidR="000059D3" w:rsidRPr="00FC6455" w:rsidRDefault="000059D3" w:rsidP="000059D3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14:paraId="156D39C2" w14:textId="77777777" w:rsidR="000059D3" w:rsidRPr="004B5AB3" w:rsidRDefault="000059D3" w:rsidP="000059D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9E5F90" w:rsidRPr="004B5AB3" w14:paraId="4FC44739" w14:textId="77777777" w:rsidTr="004B3EB9">
        <w:tc>
          <w:tcPr>
            <w:tcW w:w="4448" w:type="dxa"/>
          </w:tcPr>
          <w:p w14:paraId="1A4D8405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2ACE84AA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</w:tr>
      <w:tr w:rsidR="009E5F90" w:rsidRPr="004B5AB3" w14:paraId="73A54B1D" w14:textId="77777777" w:rsidTr="004B3EB9">
        <w:tc>
          <w:tcPr>
            <w:tcW w:w="4448" w:type="dxa"/>
          </w:tcPr>
          <w:p w14:paraId="37ED2AE7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14:paraId="2093A78D" w14:textId="77777777" w:rsidR="009E5F90" w:rsidRDefault="009E5F90" w:rsidP="009E5F9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5B8F9893" w14:textId="2FEAA30C" w:rsidR="009E5F90" w:rsidRPr="004B5AB3" w:rsidRDefault="004D6EBB" w:rsidP="009E5F9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</w:t>
            </w:r>
          </w:p>
          <w:p w14:paraId="2EDD1CC4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E5F90" w:rsidRPr="004B5AB3" w14:paraId="264566A9" w14:textId="77777777" w:rsidTr="004B3EB9">
        <w:tc>
          <w:tcPr>
            <w:tcW w:w="4448" w:type="dxa"/>
          </w:tcPr>
          <w:p w14:paraId="273F956B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D53E357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9E5F90" w:rsidRPr="004B5AB3" w14:paraId="68F5DDA8" w14:textId="77777777" w:rsidTr="004B3EB9">
        <w:tc>
          <w:tcPr>
            <w:tcW w:w="4448" w:type="dxa"/>
          </w:tcPr>
          <w:p w14:paraId="4F802401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01F22690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41BE20E1" w14:textId="38CC3A7D" w:rsidR="009E5F90" w:rsidRPr="004B5AB3" w:rsidRDefault="009E5F90" w:rsidP="009E5F9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4D6EBB"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360024EB" w14:textId="302DBE2C" w:rsidR="009E5F90" w:rsidRPr="00D068E0" w:rsidRDefault="009E5F90" w:rsidP="009E5F90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t xml:space="preserve"> </w:t>
            </w:r>
            <w:r w:rsidR="004D6EBB">
              <w:rPr>
                <w:rFonts w:ascii="Tahoma" w:hAnsi="Tahoma" w:cs="Tahoma"/>
              </w:rPr>
              <w:t xml:space="preserve">                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14:paraId="3E95194C" w14:textId="77777777" w:rsidR="009E5F90" w:rsidRPr="00D068E0" w:rsidRDefault="009E5F90" w:rsidP="009E5F9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78F84ED9" w14:textId="4818D39B" w:rsidR="009E5F90" w:rsidRPr="004B5AB3" w:rsidRDefault="009E5F90" w:rsidP="009E5F9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 w:rsidR="004D6EBB"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</w:tr>
    </w:tbl>
    <w:p w14:paraId="3B455591" w14:textId="77777777" w:rsidR="000059D3" w:rsidRDefault="000059D3" w:rsidP="000059D3"/>
    <w:p w14:paraId="6DF065DA" w14:textId="77777777" w:rsidR="00F17A5A" w:rsidRDefault="00F17A5A"/>
    <w:sectPr w:rsidR="00F17A5A" w:rsidSect="00D46BAC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6839" w:h="11907" w:orient="landscape" w:code="1"/>
      <w:pgMar w:top="1276" w:right="255" w:bottom="567" w:left="851" w:header="278" w:footer="147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9AB86" w16cex:dateUtc="2022-03-10T06:30:00Z"/>
  <w16cex:commentExtensible w16cex:durableId="25D9AB87" w16cex:dateUtc="2022-03-11T06:35:00Z"/>
  <w16cex:commentExtensible w16cex:durableId="25D9AB88" w16cex:dateUtc="2022-03-11T06:28:00Z"/>
  <w16cex:commentExtensible w16cex:durableId="25D9AB89" w16cex:dateUtc="2022-03-10T0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2D13C2" w16cid:durableId="25D9AB86"/>
  <w16cid:commentId w16cid:paraId="7840A130" w16cid:durableId="25D9AB87"/>
  <w16cid:commentId w16cid:paraId="42B3AFC5" w16cid:durableId="25D9AB88"/>
  <w16cid:commentId w16cid:paraId="3294EA14" w16cid:durableId="25D9AB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49FC1" w14:textId="77777777" w:rsidR="00D3755C" w:rsidRDefault="00D3755C" w:rsidP="000059D3">
      <w:pPr>
        <w:spacing w:after="0" w:line="240" w:lineRule="auto"/>
      </w:pPr>
      <w:r>
        <w:separator/>
      </w:r>
    </w:p>
  </w:endnote>
  <w:endnote w:type="continuationSeparator" w:id="0">
    <w:p w14:paraId="19D67E90" w14:textId="77777777" w:rsidR="00D3755C" w:rsidRDefault="00D3755C" w:rsidP="000059D3">
      <w:pPr>
        <w:spacing w:after="0" w:line="240" w:lineRule="auto"/>
      </w:pPr>
      <w:r>
        <w:continuationSeparator/>
      </w:r>
    </w:p>
  </w:endnote>
  <w:endnote w:type="continuationNotice" w:id="1">
    <w:p w14:paraId="35D10D74" w14:textId="77777777" w:rsidR="00D3755C" w:rsidRDefault="00D375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panose1 w:val="020B0500000000000000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4C8CA" w14:textId="77777777" w:rsidR="00237AB3" w:rsidRDefault="00237AB3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0417E2B9" w14:textId="77777777" w:rsidR="00237AB3" w:rsidRDefault="00237A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875448"/>
      <w:docPartObj>
        <w:docPartGallery w:val="Page Numbers (Bottom of Page)"/>
        <w:docPartUnique/>
      </w:docPartObj>
    </w:sdtPr>
    <w:sdtEndPr/>
    <w:sdtContent>
      <w:p w14:paraId="720DDB80" w14:textId="67F21541" w:rsidR="00237AB3" w:rsidRDefault="00237AB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475">
          <w:rPr>
            <w:noProof/>
          </w:rPr>
          <w:t>32</w:t>
        </w:r>
        <w:r>
          <w:fldChar w:fldCharType="end"/>
        </w:r>
      </w:p>
    </w:sdtContent>
  </w:sdt>
  <w:p w14:paraId="18AAA222" w14:textId="77777777" w:rsidR="00237AB3" w:rsidRPr="00A625EE" w:rsidRDefault="00237AB3" w:rsidP="00BF0F1A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80B4F" w14:textId="77777777" w:rsidR="00237AB3" w:rsidRDefault="00237AB3" w:rsidP="00BF0F1A">
    <w:pPr>
      <w:pStyle w:val="a5"/>
      <w:spacing w:after="0" w:line="240" w:lineRule="auto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CE2F8" w14:textId="77777777" w:rsidR="00237AB3" w:rsidRDefault="00237AB3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3D3C1E3C" w14:textId="77777777" w:rsidR="00237AB3" w:rsidRDefault="00237AB3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C2818" w14:textId="77777777" w:rsidR="00237AB3" w:rsidRPr="00A625EE" w:rsidRDefault="00237AB3" w:rsidP="00D46BAC">
    <w:pPr>
      <w:pStyle w:val="a5"/>
      <w:spacing w:after="0" w:line="240" w:lineRule="auto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7454C" w14:textId="77777777" w:rsidR="00237AB3" w:rsidRDefault="00237AB3" w:rsidP="00D46BAC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25BBE" w14:textId="77777777" w:rsidR="00D3755C" w:rsidRDefault="00D3755C" w:rsidP="000059D3">
      <w:pPr>
        <w:spacing w:after="0" w:line="240" w:lineRule="auto"/>
      </w:pPr>
      <w:r>
        <w:separator/>
      </w:r>
    </w:p>
  </w:footnote>
  <w:footnote w:type="continuationSeparator" w:id="0">
    <w:p w14:paraId="43600673" w14:textId="77777777" w:rsidR="00D3755C" w:rsidRDefault="00D3755C" w:rsidP="000059D3">
      <w:pPr>
        <w:spacing w:after="0" w:line="240" w:lineRule="auto"/>
      </w:pPr>
      <w:r>
        <w:continuationSeparator/>
      </w:r>
    </w:p>
  </w:footnote>
  <w:footnote w:type="continuationNotice" w:id="1">
    <w:p w14:paraId="32E5C058" w14:textId="77777777" w:rsidR="00D3755C" w:rsidRDefault="00D3755C">
      <w:pPr>
        <w:spacing w:after="0" w:line="240" w:lineRule="auto"/>
      </w:pPr>
    </w:p>
  </w:footnote>
  <w:footnote w:id="2">
    <w:p w14:paraId="457E01EF" w14:textId="77777777" w:rsidR="00237AB3" w:rsidRPr="00F01C8F" w:rsidRDefault="00237AB3" w:rsidP="00552EAB">
      <w:pPr>
        <w:pStyle w:val="afff5"/>
        <w:rPr>
          <w:rFonts w:ascii="Tahoma" w:hAnsi="Tahoma" w:cs="Tahoma"/>
          <w:i/>
          <w:sz w:val="16"/>
          <w:szCs w:val="16"/>
        </w:rPr>
      </w:pPr>
      <w:r w:rsidRPr="00F01C8F">
        <w:rPr>
          <w:rStyle w:val="afff7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Сноски 39-45</w:t>
      </w:r>
      <w:r w:rsidRPr="00F01C8F">
        <w:rPr>
          <w:rFonts w:ascii="Tahoma" w:hAnsi="Tahoma" w:cs="Tahoma"/>
          <w:i/>
          <w:sz w:val="16"/>
          <w:szCs w:val="16"/>
        </w:rPr>
        <w:t xml:space="preserve"> не исключаются из Договора</w:t>
      </w:r>
    </w:p>
  </w:footnote>
  <w:footnote w:id="3">
    <w:p w14:paraId="0E1D1A2D" w14:textId="77777777" w:rsidR="00237AB3" w:rsidRPr="004B5AB3" w:rsidRDefault="00237AB3" w:rsidP="00552EAB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4">
    <w:p w14:paraId="0D81D67D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14:paraId="490E3E58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6">
    <w:p w14:paraId="427A9401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7">
    <w:p w14:paraId="738CC2A0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8">
    <w:p w14:paraId="7A137346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9">
    <w:p w14:paraId="573A4E12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AACDB" w14:textId="77777777" w:rsidR="00237AB3" w:rsidRDefault="00237AB3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32C62E4B" w14:textId="77777777" w:rsidR="00237AB3" w:rsidRDefault="00237AB3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7D7E8" w14:textId="77777777" w:rsidR="00237AB3" w:rsidRPr="003A69F1" w:rsidRDefault="00237AB3" w:rsidP="00BF0F1A">
    <w:pPr>
      <w:pStyle w:val="afd"/>
      <w:spacing w:after="0" w:line="240" w:lineRule="aut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4ECCB" w14:textId="77777777" w:rsidR="00237AB3" w:rsidRDefault="00237AB3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2EFCEFAE" w14:textId="77777777" w:rsidR="00237AB3" w:rsidRDefault="00237AB3">
    <w:pPr>
      <w:pStyle w:val="af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3ADC8" w14:textId="77777777" w:rsidR="00237AB3" w:rsidRPr="003A69F1" w:rsidRDefault="00237AB3" w:rsidP="00D46BAC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7E261F9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2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4" w15:restartNumberingAfterBreak="0">
    <w:nsid w:val="FFFFFF83"/>
    <w:multiLevelType w:val="singleLevel"/>
    <w:tmpl w:val="5B846FA6"/>
    <w:lvl w:ilvl="0">
      <w:start w:val="1"/>
      <w:numFmt w:val="bullet"/>
      <w:pStyle w:val="20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777896"/>
    <w:multiLevelType w:val="multilevel"/>
    <w:tmpl w:val="B3A8B83A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05722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996005"/>
    <w:multiLevelType w:val="hybridMultilevel"/>
    <w:tmpl w:val="A2ECC210"/>
    <w:lvl w:ilvl="0" w:tplc="EEE2DF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513" w:hanging="360"/>
      </w:pPr>
    </w:lvl>
    <w:lvl w:ilvl="2" w:tplc="971C867A">
      <w:start w:val="1"/>
      <w:numFmt w:val="lowerLetter"/>
      <w:lvlText w:val="%3."/>
      <w:lvlJc w:val="left"/>
      <w:pPr>
        <w:ind w:left="1413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0F76452B"/>
    <w:multiLevelType w:val="hybridMultilevel"/>
    <w:tmpl w:val="A3DEFB58"/>
    <w:lvl w:ilvl="0" w:tplc="CC403BEE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0361336"/>
    <w:multiLevelType w:val="multilevel"/>
    <w:tmpl w:val="20688C7E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125D1B18"/>
    <w:multiLevelType w:val="multilevel"/>
    <w:tmpl w:val="474828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5683425"/>
    <w:multiLevelType w:val="hybridMultilevel"/>
    <w:tmpl w:val="5D0634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92B1C78"/>
    <w:multiLevelType w:val="hybridMultilevel"/>
    <w:tmpl w:val="BDF852B2"/>
    <w:lvl w:ilvl="0" w:tplc="04190001">
      <w:start w:val="1"/>
      <w:numFmt w:val="bullet"/>
      <w:lvlText w:val=""/>
      <w:lvlJc w:val="left"/>
      <w:pPr>
        <w:ind w:left="2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6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41FFF"/>
    <w:multiLevelType w:val="hybridMultilevel"/>
    <w:tmpl w:val="9B00E89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A186C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D1948"/>
    <w:multiLevelType w:val="hybridMultilevel"/>
    <w:tmpl w:val="1CD46FC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4C4B0BF5"/>
    <w:multiLevelType w:val="hybridMultilevel"/>
    <w:tmpl w:val="F30A7E46"/>
    <w:lvl w:ilvl="0" w:tplc="CC403BE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A5C6D"/>
    <w:multiLevelType w:val="multilevel"/>
    <w:tmpl w:val="8EB65F2E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2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4CA7EC0"/>
    <w:multiLevelType w:val="multilevel"/>
    <w:tmpl w:val="7AE8ABB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 w:val="0"/>
        <w:i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96A0F"/>
    <w:multiLevelType w:val="hybridMultilevel"/>
    <w:tmpl w:val="0E8092C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D166D4"/>
    <w:multiLevelType w:val="hybridMultilevel"/>
    <w:tmpl w:val="50647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EB497C"/>
    <w:multiLevelType w:val="hybridMultilevel"/>
    <w:tmpl w:val="EA1A6F22"/>
    <w:lvl w:ilvl="0" w:tplc="EEE2DF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0" w15:restartNumberingAfterBreak="0">
    <w:nsid w:val="571A44F6"/>
    <w:multiLevelType w:val="hybridMultilevel"/>
    <w:tmpl w:val="A6EE9B2C"/>
    <w:lvl w:ilvl="0" w:tplc="0419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1" w15:restartNumberingAfterBreak="0">
    <w:nsid w:val="57CC6D2F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75F6D"/>
    <w:multiLevelType w:val="hybridMultilevel"/>
    <w:tmpl w:val="D8D86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873BC5"/>
    <w:multiLevelType w:val="hybridMultilevel"/>
    <w:tmpl w:val="3A9E2D92"/>
    <w:lvl w:ilvl="0" w:tplc="2DC2C3E2">
      <w:numFmt w:val="bullet"/>
      <w:lvlText w:val="-"/>
      <w:lvlJc w:val="left"/>
      <w:pPr>
        <w:ind w:left="1211" w:hanging="360"/>
      </w:pPr>
      <w:rPr>
        <w:rFonts w:ascii="Tahoma" w:eastAsiaTheme="minorEastAsi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5A12B5E"/>
    <w:multiLevelType w:val="hybridMultilevel"/>
    <w:tmpl w:val="E326A7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AA3947"/>
    <w:multiLevelType w:val="hybridMultilevel"/>
    <w:tmpl w:val="4AF2B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6C3FE6"/>
    <w:multiLevelType w:val="hybridMultilevel"/>
    <w:tmpl w:val="55A4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F3277F"/>
    <w:multiLevelType w:val="hybridMultilevel"/>
    <w:tmpl w:val="C7AEE2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632DD2"/>
    <w:multiLevelType w:val="multilevel"/>
    <w:tmpl w:val="8F2E599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F2C0D42"/>
    <w:multiLevelType w:val="multilevel"/>
    <w:tmpl w:val="9886F0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1" w15:restartNumberingAfterBreak="0">
    <w:nsid w:val="7FB46D1D"/>
    <w:multiLevelType w:val="multilevel"/>
    <w:tmpl w:val="80F0E52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40"/>
  </w:num>
  <w:num w:numId="6">
    <w:abstractNumId w:val="20"/>
  </w:num>
  <w:num w:numId="7">
    <w:abstractNumId w:val="16"/>
  </w:num>
  <w:num w:numId="8">
    <w:abstractNumId w:val="0"/>
  </w:num>
  <w:num w:numId="9">
    <w:abstractNumId w:val="29"/>
  </w:num>
  <w:num w:numId="10">
    <w:abstractNumId w:val="31"/>
  </w:num>
  <w:num w:numId="11">
    <w:abstractNumId w:val="26"/>
  </w:num>
  <w:num w:numId="12">
    <w:abstractNumId w:val="13"/>
  </w:num>
  <w:num w:numId="13">
    <w:abstractNumId w:val="3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ahoma" w:hAnsi="Tahoma" w:cs="Tahoma" w:hint="default"/>
          <w:b/>
          <w:bCs w:val="0"/>
          <w:i w:val="0"/>
          <w:color w:val="000000"/>
        </w:rPr>
      </w:lvl>
    </w:lvlOverride>
    <w:lvlOverride w:ilvl="1">
      <w:lvl w:ilvl="1">
        <w:start w:val="4"/>
        <w:numFmt w:val="decimal"/>
        <w:isLgl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hint="default"/>
        </w:rPr>
      </w:lvl>
    </w:lvlOverride>
  </w:num>
  <w:num w:numId="14">
    <w:abstractNumId w:val="10"/>
  </w:num>
  <w:num w:numId="15">
    <w:abstractNumId w:val="30"/>
  </w:num>
  <w:num w:numId="16">
    <w:abstractNumId w:val="7"/>
  </w:num>
  <w:num w:numId="17">
    <w:abstractNumId w:val="23"/>
  </w:num>
  <w:num w:numId="18">
    <w:abstractNumId w:val="25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39"/>
  </w:num>
  <w:num w:numId="24">
    <w:abstractNumId w:val="18"/>
  </w:num>
  <w:num w:numId="25">
    <w:abstractNumId w:val="9"/>
  </w:num>
  <w:num w:numId="26">
    <w:abstractNumId w:val="19"/>
  </w:num>
  <w:num w:numId="27">
    <w:abstractNumId w:val="5"/>
  </w:num>
  <w:num w:numId="28">
    <w:abstractNumId w:val="14"/>
  </w:num>
  <w:num w:numId="29">
    <w:abstractNumId w:val="33"/>
  </w:num>
  <w:num w:numId="30">
    <w:abstractNumId w:val="36"/>
  </w:num>
  <w:num w:numId="31">
    <w:abstractNumId w:val="24"/>
  </w:num>
  <w:num w:numId="32">
    <w:abstractNumId w:val="22"/>
  </w:num>
  <w:num w:numId="33">
    <w:abstractNumId w:val="6"/>
  </w:num>
  <w:num w:numId="34">
    <w:abstractNumId w:val="15"/>
  </w:num>
  <w:num w:numId="35">
    <w:abstractNumId w:val="11"/>
  </w:num>
  <w:num w:numId="36">
    <w:abstractNumId w:val="35"/>
  </w:num>
  <w:num w:numId="37">
    <w:abstractNumId w:val="37"/>
  </w:num>
  <w:num w:numId="38">
    <w:abstractNumId w:val="34"/>
  </w:num>
  <w:num w:numId="39">
    <w:abstractNumId w:val="28"/>
  </w:num>
  <w:num w:numId="40">
    <w:abstractNumId w:val="17"/>
  </w:num>
  <w:num w:numId="41">
    <w:abstractNumId w:val="41"/>
  </w:num>
  <w:num w:numId="42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39"/>
    <w:rsid w:val="0000186A"/>
    <w:rsid w:val="00002468"/>
    <w:rsid w:val="00003B1D"/>
    <w:rsid w:val="000045D5"/>
    <w:rsid w:val="00004DAA"/>
    <w:rsid w:val="000059D3"/>
    <w:rsid w:val="0000671C"/>
    <w:rsid w:val="000077BC"/>
    <w:rsid w:val="000106F8"/>
    <w:rsid w:val="00010E83"/>
    <w:rsid w:val="00010F4A"/>
    <w:rsid w:val="0001144E"/>
    <w:rsid w:val="000115F0"/>
    <w:rsid w:val="0001188B"/>
    <w:rsid w:val="00012A2F"/>
    <w:rsid w:val="00012A49"/>
    <w:rsid w:val="00013D74"/>
    <w:rsid w:val="00014449"/>
    <w:rsid w:val="000151BA"/>
    <w:rsid w:val="00015BF7"/>
    <w:rsid w:val="00020DAA"/>
    <w:rsid w:val="00021731"/>
    <w:rsid w:val="00022647"/>
    <w:rsid w:val="00022D53"/>
    <w:rsid w:val="000231F1"/>
    <w:rsid w:val="00024925"/>
    <w:rsid w:val="0002613B"/>
    <w:rsid w:val="000267FD"/>
    <w:rsid w:val="00027832"/>
    <w:rsid w:val="00027A93"/>
    <w:rsid w:val="00027D99"/>
    <w:rsid w:val="00030273"/>
    <w:rsid w:val="00031B68"/>
    <w:rsid w:val="00031CE0"/>
    <w:rsid w:val="000321E9"/>
    <w:rsid w:val="00032389"/>
    <w:rsid w:val="000329C0"/>
    <w:rsid w:val="00033DE9"/>
    <w:rsid w:val="0003433B"/>
    <w:rsid w:val="00034503"/>
    <w:rsid w:val="00035B6E"/>
    <w:rsid w:val="000369A4"/>
    <w:rsid w:val="00036D6E"/>
    <w:rsid w:val="00037388"/>
    <w:rsid w:val="00040692"/>
    <w:rsid w:val="00040FF5"/>
    <w:rsid w:val="000411BC"/>
    <w:rsid w:val="00041450"/>
    <w:rsid w:val="0004451C"/>
    <w:rsid w:val="00045475"/>
    <w:rsid w:val="0004678F"/>
    <w:rsid w:val="00046EC7"/>
    <w:rsid w:val="00047328"/>
    <w:rsid w:val="000507BC"/>
    <w:rsid w:val="00051160"/>
    <w:rsid w:val="000521A0"/>
    <w:rsid w:val="00053411"/>
    <w:rsid w:val="000534A7"/>
    <w:rsid w:val="00053BCA"/>
    <w:rsid w:val="0005449D"/>
    <w:rsid w:val="00054BF5"/>
    <w:rsid w:val="00054C7B"/>
    <w:rsid w:val="000551A6"/>
    <w:rsid w:val="0005620B"/>
    <w:rsid w:val="00056528"/>
    <w:rsid w:val="0006187D"/>
    <w:rsid w:val="00061CF8"/>
    <w:rsid w:val="00062E2E"/>
    <w:rsid w:val="00064377"/>
    <w:rsid w:val="000647B9"/>
    <w:rsid w:val="00064A28"/>
    <w:rsid w:val="00065249"/>
    <w:rsid w:val="0006773F"/>
    <w:rsid w:val="000709EB"/>
    <w:rsid w:val="00071F71"/>
    <w:rsid w:val="00072B25"/>
    <w:rsid w:val="00073FF9"/>
    <w:rsid w:val="0007658A"/>
    <w:rsid w:val="00077D5F"/>
    <w:rsid w:val="00077E54"/>
    <w:rsid w:val="00081111"/>
    <w:rsid w:val="00081493"/>
    <w:rsid w:val="00081510"/>
    <w:rsid w:val="00081B13"/>
    <w:rsid w:val="000821BB"/>
    <w:rsid w:val="00082C79"/>
    <w:rsid w:val="000843AB"/>
    <w:rsid w:val="0008482E"/>
    <w:rsid w:val="00086872"/>
    <w:rsid w:val="00087332"/>
    <w:rsid w:val="000873E1"/>
    <w:rsid w:val="00087D51"/>
    <w:rsid w:val="0009052E"/>
    <w:rsid w:val="0009146A"/>
    <w:rsid w:val="00091767"/>
    <w:rsid w:val="000927EA"/>
    <w:rsid w:val="00092DD8"/>
    <w:rsid w:val="000930CA"/>
    <w:rsid w:val="00094C84"/>
    <w:rsid w:val="00096102"/>
    <w:rsid w:val="00096DB8"/>
    <w:rsid w:val="000971A8"/>
    <w:rsid w:val="000A03C7"/>
    <w:rsid w:val="000A0D72"/>
    <w:rsid w:val="000A1007"/>
    <w:rsid w:val="000A1841"/>
    <w:rsid w:val="000A1DF3"/>
    <w:rsid w:val="000A22D5"/>
    <w:rsid w:val="000A272B"/>
    <w:rsid w:val="000A4520"/>
    <w:rsid w:val="000A4623"/>
    <w:rsid w:val="000A4631"/>
    <w:rsid w:val="000A4A52"/>
    <w:rsid w:val="000A536D"/>
    <w:rsid w:val="000A68A6"/>
    <w:rsid w:val="000B0098"/>
    <w:rsid w:val="000B06B5"/>
    <w:rsid w:val="000B2502"/>
    <w:rsid w:val="000B29DA"/>
    <w:rsid w:val="000B2CB8"/>
    <w:rsid w:val="000B3576"/>
    <w:rsid w:val="000B3F1F"/>
    <w:rsid w:val="000B4A1B"/>
    <w:rsid w:val="000B50AE"/>
    <w:rsid w:val="000B65BD"/>
    <w:rsid w:val="000B7097"/>
    <w:rsid w:val="000B73D3"/>
    <w:rsid w:val="000B75B9"/>
    <w:rsid w:val="000B7CD7"/>
    <w:rsid w:val="000C100E"/>
    <w:rsid w:val="000C18ED"/>
    <w:rsid w:val="000C1A5C"/>
    <w:rsid w:val="000C2D99"/>
    <w:rsid w:val="000C3141"/>
    <w:rsid w:val="000C3513"/>
    <w:rsid w:val="000C3729"/>
    <w:rsid w:val="000C4C12"/>
    <w:rsid w:val="000C58EF"/>
    <w:rsid w:val="000C66C2"/>
    <w:rsid w:val="000C743A"/>
    <w:rsid w:val="000D00BC"/>
    <w:rsid w:val="000D0E28"/>
    <w:rsid w:val="000D1B5D"/>
    <w:rsid w:val="000D1F79"/>
    <w:rsid w:val="000D227D"/>
    <w:rsid w:val="000D3A01"/>
    <w:rsid w:val="000D453A"/>
    <w:rsid w:val="000D4B94"/>
    <w:rsid w:val="000D4BCD"/>
    <w:rsid w:val="000D4BE5"/>
    <w:rsid w:val="000D54B7"/>
    <w:rsid w:val="000D686C"/>
    <w:rsid w:val="000D73FC"/>
    <w:rsid w:val="000D76F7"/>
    <w:rsid w:val="000E0988"/>
    <w:rsid w:val="000E287D"/>
    <w:rsid w:val="000E2E30"/>
    <w:rsid w:val="000E2EF5"/>
    <w:rsid w:val="000E303E"/>
    <w:rsid w:val="000E3126"/>
    <w:rsid w:val="000E358E"/>
    <w:rsid w:val="000E3942"/>
    <w:rsid w:val="000E41BE"/>
    <w:rsid w:val="000E45AB"/>
    <w:rsid w:val="000E4742"/>
    <w:rsid w:val="000E5D3C"/>
    <w:rsid w:val="000E5F32"/>
    <w:rsid w:val="000E5F93"/>
    <w:rsid w:val="000E70BA"/>
    <w:rsid w:val="000E7E25"/>
    <w:rsid w:val="000F17D1"/>
    <w:rsid w:val="000F1A7C"/>
    <w:rsid w:val="000F2785"/>
    <w:rsid w:val="000F321C"/>
    <w:rsid w:val="000F383E"/>
    <w:rsid w:val="000F386C"/>
    <w:rsid w:val="000F5555"/>
    <w:rsid w:val="000F5B59"/>
    <w:rsid w:val="000F670D"/>
    <w:rsid w:val="000F6721"/>
    <w:rsid w:val="000F6A3C"/>
    <w:rsid w:val="00100B43"/>
    <w:rsid w:val="00100FAE"/>
    <w:rsid w:val="001014F1"/>
    <w:rsid w:val="0010154E"/>
    <w:rsid w:val="00101D6C"/>
    <w:rsid w:val="00102781"/>
    <w:rsid w:val="0010316F"/>
    <w:rsid w:val="00104ACE"/>
    <w:rsid w:val="00104C22"/>
    <w:rsid w:val="00104E28"/>
    <w:rsid w:val="00105D18"/>
    <w:rsid w:val="00105FD0"/>
    <w:rsid w:val="0010601D"/>
    <w:rsid w:val="0010660B"/>
    <w:rsid w:val="00106946"/>
    <w:rsid w:val="00106FB4"/>
    <w:rsid w:val="00106FDC"/>
    <w:rsid w:val="00107448"/>
    <w:rsid w:val="001103D9"/>
    <w:rsid w:val="00111401"/>
    <w:rsid w:val="00111E3D"/>
    <w:rsid w:val="0011232D"/>
    <w:rsid w:val="00112DF0"/>
    <w:rsid w:val="0011358A"/>
    <w:rsid w:val="0011377F"/>
    <w:rsid w:val="00113C6E"/>
    <w:rsid w:val="00114421"/>
    <w:rsid w:val="00114427"/>
    <w:rsid w:val="00114FFE"/>
    <w:rsid w:val="00115153"/>
    <w:rsid w:val="00117863"/>
    <w:rsid w:val="00117DE7"/>
    <w:rsid w:val="001204B4"/>
    <w:rsid w:val="00120B29"/>
    <w:rsid w:val="00121AC5"/>
    <w:rsid w:val="00121EF7"/>
    <w:rsid w:val="0012432A"/>
    <w:rsid w:val="00125655"/>
    <w:rsid w:val="001257B6"/>
    <w:rsid w:val="00125BB3"/>
    <w:rsid w:val="0012619B"/>
    <w:rsid w:val="001301C3"/>
    <w:rsid w:val="001311AD"/>
    <w:rsid w:val="00132087"/>
    <w:rsid w:val="0013227B"/>
    <w:rsid w:val="00132F0B"/>
    <w:rsid w:val="001347A1"/>
    <w:rsid w:val="00135306"/>
    <w:rsid w:val="00136D52"/>
    <w:rsid w:val="001379A7"/>
    <w:rsid w:val="00137ABB"/>
    <w:rsid w:val="00137BA8"/>
    <w:rsid w:val="00137E94"/>
    <w:rsid w:val="00140131"/>
    <w:rsid w:val="001408ED"/>
    <w:rsid w:val="001413EB"/>
    <w:rsid w:val="00142210"/>
    <w:rsid w:val="001422B0"/>
    <w:rsid w:val="00143E3C"/>
    <w:rsid w:val="001450D3"/>
    <w:rsid w:val="00146A4E"/>
    <w:rsid w:val="0014760C"/>
    <w:rsid w:val="00147CEA"/>
    <w:rsid w:val="00147E4C"/>
    <w:rsid w:val="001516EA"/>
    <w:rsid w:val="00151B43"/>
    <w:rsid w:val="00153899"/>
    <w:rsid w:val="0015448E"/>
    <w:rsid w:val="0015460A"/>
    <w:rsid w:val="001549AC"/>
    <w:rsid w:val="00154E6E"/>
    <w:rsid w:val="001555AB"/>
    <w:rsid w:val="00156128"/>
    <w:rsid w:val="001561F1"/>
    <w:rsid w:val="00156AF9"/>
    <w:rsid w:val="00156B4B"/>
    <w:rsid w:val="001575E0"/>
    <w:rsid w:val="00161F9B"/>
    <w:rsid w:val="00162A88"/>
    <w:rsid w:val="00162D71"/>
    <w:rsid w:val="00163831"/>
    <w:rsid w:val="00163BC6"/>
    <w:rsid w:val="00164975"/>
    <w:rsid w:val="00164AA9"/>
    <w:rsid w:val="00166ACB"/>
    <w:rsid w:val="001671E9"/>
    <w:rsid w:val="0016733C"/>
    <w:rsid w:val="0016756F"/>
    <w:rsid w:val="00171871"/>
    <w:rsid w:val="00171FB9"/>
    <w:rsid w:val="00172522"/>
    <w:rsid w:val="001729E8"/>
    <w:rsid w:val="00177FFB"/>
    <w:rsid w:val="0018074F"/>
    <w:rsid w:val="00182403"/>
    <w:rsid w:val="00182C2E"/>
    <w:rsid w:val="00183518"/>
    <w:rsid w:val="001838B7"/>
    <w:rsid w:val="001840A2"/>
    <w:rsid w:val="001864AC"/>
    <w:rsid w:val="0018763C"/>
    <w:rsid w:val="00187D16"/>
    <w:rsid w:val="00190441"/>
    <w:rsid w:val="00190677"/>
    <w:rsid w:val="00190C3F"/>
    <w:rsid w:val="00191833"/>
    <w:rsid w:val="001918FD"/>
    <w:rsid w:val="0019331B"/>
    <w:rsid w:val="001935C2"/>
    <w:rsid w:val="001935F5"/>
    <w:rsid w:val="001966BE"/>
    <w:rsid w:val="001A0096"/>
    <w:rsid w:val="001A0723"/>
    <w:rsid w:val="001A1006"/>
    <w:rsid w:val="001A20BC"/>
    <w:rsid w:val="001A26A0"/>
    <w:rsid w:val="001A2830"/>
    <w:rsid w:val="001A29B4"/>
    <w:rsid w:val="001A48D1"/>
    <w:rsid w:val="001A5ABF"/>
    <w:rsid w:val="001A7107"/>
    <w:rsid w:val="001A734A"/>
    <w:rsid w:val="001A7686"/>
    <w:rsid w:val="001B0355"/>
    <w:rsid w:val="001B077D"/>
    <w:rsid w:val="001B11C8"/>
    <w:rsid w:val="001B1829"/>
    <w:rsid w:val="001B1C0F"/>
    <w:rsid w:val="001B2EE7"/>
    <w:rsid w:val="001B2F0B"/>
    <w:rsid w:val="001B3331"/>
    <w:rsid w:val="001B36B7"/>
    <w:rsid w:val="001B37CC"/>
    <w:rsid w:val="001B3DBC"/>
    <w:rsid w:val="001B43B4"/>
    <w:rsid w:val="001B529E"/>
    <w:rsid w:val="001B5664"/>
    <w:rsid w:val="001C0314"/>
    <w:rsid w:val="001C0500"/>
    <w:rsid w:val="001C0BC8"/>
    <w:rsid w:val="001C1136"/>
    <w:rsid w:val="001C2403"/>
    <w:rsid w:val="001C32BC"/>
    <w:rsid w:val="001C32CE"/>
    <w:rsid w:val="001C3389"/>
    <w:rsid w:val="001C3C06"/>
    <w:rsid w:val="001C46D2"/>
    <w:rsid w:val="001C590E"/>
    <w:rsid w:val="001C5C24"/>
    <w:rsid w:val="001C5DA0"/>
    <w:rsid w:val="001C5F18"/>
    <w:rsid w:val="001C6350"/>
    <w:rsid w:val="001C7056"/>
    <w:rsid w:val="001C7F7E"/>
    <w:rsid w:val="001D00CC"/>
    <w:rsid w:val="001D08E8"/>
    <w:rsid w:val="001D1178"/>
    <w:rsid w:val="001D13C8"/>
    <w:rsid w:val="001D206D"/>
    <w:rsid w:val="001D3BA1"/>
    <w:rsid w:val="001D4311"/>
    <w:rsid w:val="001D4CCA"/>
    <w:rsid w:val="001D5362"/>
    <w:rsid w:val="001D5AF9"/>
    <w:rsid w:val="001D5E7F"/>
    <w:rsid w:val="001D6122"/>
    <w:rsid w:val="001D6927"/>
    <w:rsid w:val="001D734C"/>
    <w:rsid w:val="001D7494"/>
    <w:rsid w:val="001D766E"/>
    <w:rsid w:val="001E0356"/>
    <w:rsid w:val="001E0FC2"/>
    <w:rsid w:val="001E1072"/>
    <w:rsid w:val="001E2291"/>
    <w:rsid w:val="001E22EC"/>
    <w:rsid w:val="001E33F1"/>
    <w:rsid w:val="001E3709"/>
    <w:rsid w:val="001E386C"/>
    <w:rsid w:val="001E40DA"/>
    <w:rsid w:val="001E4320"/>
    <w:rsid w:val="001E4E59"/>
    <w:rsid w:val="001E4E6F"/>
    <w:rsid w:val="001E5A5D"/>
    <w:rsid w:val="001E67CC"/>
    <w:rsid w:val="001E6DB6"/>
    <w:rsid w:val="001E7A90"/>
    <w:rsid w:val="001E7B2C"/>
    <w:rsid w:val="001F022B"/>
    <w:rsid w:val="001F0887"/>
    <w:rsid w:val="001F0D28"/>
    <w:rsid w:val="001F5A4A"/>
    <w:rsid w:val="001F635A"/>
    <w:rsid w:val="001F65AE"/>
    <w:rsid w:val="001F67F3"/>
    <w:rsid w:val="00201A20"/>
    <w:rsid w:val="00202B55"/>
    <w:rsid w:val="00202E97"/>
    <w:rsid w:val="00202F32"/>
    <w:rsid w:val="00203D6A"/>
    <w:rsid w:val="00203E7D"/>
    <w:rsid w:val="00204CC1"/>
    <w:rsid w:val="0020703A"/>
    <w:rsid w:val="002071E6"/>
    <w:rsid w:val="002108CF"/>
    <w:rsid w:val="00210F02"/>
    <w:rsid w:val="0021105B"/>
    <w:rsid w:val="00211172"/>
    <w:rsid w:val="002115DC"/>
    <w:rsid w:val="00211D76"/>
    <w:rsid w:val="002126EB"/>
    <w:rsid w:val="00213119"/>
    <w:rsid w:val="00215343"/>
    <w:rsid w:val="002158AD"/>
    <w:rsid w:val="0021595F"/>
    <w:rsid w:val="002167C1"/>
    <w:rsid w:val="002168A3"/>
    <w:rsid w:val="002171D6"/>
    <w:rsid w:val="00217AEE"/>
    <w:rsid w:val="00217CE4"/>
    <w:rsid w:val="00220E9F"/>
    <w:rsid w:val="0022191D"/>
    <w:rsid w:val="002224D4"/>
    <w:rsid w:val="00224061"/>
    <w:rsid w:val="00225528"/>
    <w:rsid w:val="00225A01"/>
    <w:rsid w:val="00225BB2"/>
    <w:rsid w:val="002267A2"/>
    <w:rsid w:val="002307D6"/>
    <w:rsid w:val="00230950"/>
    <w:rsid w:val="00231B72"/>
    <w:rsid w:val="002338F3"/>
    <w:rsid w:val="00233AEF"/>
    <w:rsid w:val="00234B14"/>
    <w:rsid w:val="00234B44"/>
    <w:rsid w:val="00234CB6"/>
    <w:rsid w:val="00235149"/>
    <w:rsid w:val="00235D0F"/>
    <w:rsid w:val="00237AB3"/>
    <w:rsid w:val="00240F85"/>
    <w:rsid w:val="00242AEB"/>
    <w:rsid w:val="00244FDA"/>
    <w:rsid w:val="0024502B"/>
    <w:rsid w:val="002466B7"/>
    <w:rsid w:val="00246F2A"/>
    <w:rsid w:val="002505EE"/>
    <w:rsid w:val="00250D60"/>
    <w:rsid w:val="002511FF"/>
    <w:rsid w:val="0025161D"/>
    <w:rsid w:val="00251968"/>
    <w:rsid w:val="00251D4C"/>
    <w:rsid w:val="002522D7"/>
    <w:rsid w:val="00252826"/>
    <w:rsid w:val="002528A1"/>
    <w:rsid w:val="00252AB2"/>
    <w:rsid w:val="002548D0"/>
    <w:rsid w:val="00254DFC"/>
    <w:rsid w:val="0025564A"/>
    <w:rsid w:val="002559F7"/>
    <w:rsid w:val="00257C8A"/>
    <w:rsid w:val="00260821"/>
    <w:rsid w:val="002616BB"/>
    <w:rsid w:val="002618EC"/>
    <w:rsid w:val="00261D9A"/>
    <w:rsid w:val="00262101"/>
    <w:rsid w:val="00263B49"/>
    <w:rsid w:val="0026514F"/>
    <w:rsid w:val="002675AB"/>
    <w:rsid w:val="002678DF"/>
    <w:rsid w:val="00270759"/>
    <w:rsid w:val="00270C33"/>
    <w:rsid w:val="00270DD3"/>
    <w:rsid w:val="00270F74"/>
    <w:rsid w:val="00271517"/>
    <w:rsid w:val="0027386F"/>
    <w:rsid w:val="00273EC9"/>
    <w:rsid w:val="00274A86"/>
    <w:rsid w:val="00275207"/>
    <w:rsid w:val="002757BA"/>
    <w:rsid w:val="002759CC"/>
    <w:rsid w:val="00276FBB"/>
    <w:rsid w:val="00277157"/>
    <w:rsid w:val="0027796F"/>
    <w:rsid w:val="00281A42"/>
    <w:rsid w:val="00281DC7"/>
    <w:rsid w:val="002826BD"/>
    <w:rsid w:val="00282978"/>
    <w:rsid w:val="002842AC"/>
    <w:rsid w:val="002856CF"/>
    <w:rsid w:val="002866A6"/>
    <w:rsid w:val="00286A27"/>
    <w:rsid w:val="00287A6A"/>
    <w:rsid w:val="00287B6D"/>
    <w:rsid w:val="00290E5C"/>
    <w:rsid w:val="00291605"/>
    <w:rsid w:val="0029160B"/>
    <w:rsid w:val="002930CB"/>
    <w:rsid w:val="002959CC"/>
    <w:rsid w:val="00297033"/>
    <w:rsid w:val="00297B53"/>
    <w:rsid w:val="00297CAE"/>
    <w:rsid w:val="002A07A2"/>
    <w:rsid w:val="002A0A3F"/>
    <w:rsid w:val="002A1AC1"/>
    <w:rsid w:val="002A1AD0"/>
    <w:rsid w:val="002A2B66"/>
    <w:rsid w:val="002A480B"/>
    <w:rsid w:val="002A4B0C"/>
    <w:rsid w:val="002A5210"/>
    <w:rsid w:val="002A68E1"/>
    <w:rsid w:val="002A7954"/>
    <w:rsid w:val="002B021F"/>
    <w:rsid w:val="002B135C"/>
    <w:rsid w:val="002B1385"/>
    <w:rsid w:val="002B1AAA"/>
    <w:rsid w:val="002B212C"/>
    <w:rsid w:val="002B2B95"/>
    <w:rsid w:val="002B2EC2"/>
    <w:rsid w:val="002B3BF0"/>
    <w:rsid w:val="002B488C"/>
    <w:rsid w:val="002B55DB"/>
    <w:rsid w:val="002B6315"/>
    <w:rsid w:val="002B6365"/>
    <w:rsid w:val="002B748E"/>
    <w:rsid w:val="002B749A"/>
    <w:rsid w:val="002B79D5"/>
    <w:rsid w:val="002C0C75"/>
    <w:rsid w:val="002C1270"/>
    <w:rsid w:val="002C1977"/>
    <w:rsid w:val="002C1A63"/>
    <w:rsid w:val="002C1B4D"/>
    <w:rsid w:val="002C440E"/>
    <w:rsid w:val="002C504F"/>
    <w:rsid w:val="002C51DE"/>
    <w:rsid w:val="002C5815"/>
    <w:rsid w:val="002C5AD7"/>
    <w:rsid w:val="002C6AC6"/>
    <w:rsid w:val="002C6C9C"/>
    <w:rsid w:val="002C6FF3"/>
    <w:rsid w:val="002D085D"/>
    <w:rsid w:val="002D0D94"/>
    <w:rsid w:val="002D159A"/>
    <w:rsid w:val="002D1A71"/>
    <w:rsid w:val="002D21E4"/>
    <w:rsid w:val="002D2B71"/>
    <w:rsid w:val="002D3AD0"/>
    <w:rsid w:val="002D4C5C"/>
    <w:rsid w:val="002D5639"/>
    <w:rsid w:val="002D67BA"/>
    <w:rsid w:val="002D6859"/>
    <w:rsid w:val="002E0532"/>
    <w:rsid w:val="002E05CF"/>
    <w:rsid w:val="002E1F45"/>
    <w:rsid w:val="002E2F06"/>
    <w:rsid w:val="002E3CDE"/>
    <w:rsid w:val="002E46F6"/>
    <w:rsid w:val="002E5817"/>
    <w:rsid w:val="002E6071"/>
    <w:rsid w:val="002E6AB7"/>
    <w:rsid w:val="002E7ED1"/>
    <w:rsid w:val="002F0C60"/>
    <w:rsid w:val="002F13A9"/>
    <w:rsid w:val="002F1EA0"/>
    <w:rsid w:val="002F27E2"/>
    <w:rsid w:val="002F2B3C"/>
    <w:rsid w:val="002F343C"/>
    <w:rsid w:val="002F3813"/>
    <w:rsid w:val="002F3FBE"/>
    <w:rsid w:val="002F5E0E"/>
    <w:rsid w:val="002F72EC"/>
    <w:rsid w:val="002F7638"/>
    <w:rsid w:val="002F7BEF"/>
    <w:rsid w:val="0030012A"/>
    <w:rsid w:val="003001AA"/>
    <w:rsid w:val="003014BB"/>
    <w:rsid w:val="00301ECD"/>
    <w:rsid w:val="00303475"/>
    <w:rsid w:val="00303DAA"/>
    <w:rsid w:val="00304201"/>
    <w:rsid w:val="00305D3A"/>
    <w:rsid w:val="003060C9"/>
    <w:rsid w:val="003072B7"/>
    <w:rsid w:val="00307A88"/>
    <w:rsid w:val="00307F11"/>
    <w:rsid w:val="00310346"/>
    <w:rsid w:val="00310ACE"/>
    <w:rsid w:val="0031288D"/>
    <w:rsid w:val="003131E4"/>
    <w:rsid w:val="003134A0"/>
    <w:rsid w:val="0031386D"/>
    <w:rsid w:val="00314F73"/>
    <w:rsid w:val="00317563"/>
    <w:rsid w:val="00317ABC"/>
    <w:rsid w:val="0032008A"/>
    <w:rsid w:val="00321F5C"/>
    <w:rsid w:val="00322059"/>
    <w:rsid w:val="0032321A"/>
    <w:rsid w:val="003233A5"/>
    <w:rsid w:val="003255AF"/>
    <w:rsid w:val="00325B89"/>
    <w:rsid w:val="00325DA4"/>
    <w:rsid w:val="00327515"/>
    <w:rsid w:val="00327EB6"/>
    <w:rsid w:val="00330449"/>
    <w:rsid w:val="003326DF"/>
    <w:rsid w:val="0033283F"/>
    <w:rsid w:val="00333D90"/>
    <w:rsid w:val="00335157"/>
    <w:rsid w:val="00336553"/>
    <w:rsid w:val="00336828"/>
    <w:rsid w:val="00337411"/>
    <w:rsid w:val="00337F82"/>
    <w:rsid w:val="00340C73"/>
    <w:rsid w:val="00341365"/>
    <w:rsid w:val="003435F7"/>
    <w:rsid w:val="00344BED"/>
    <w:rsid w:val="00345737"/>
    <w:rsid w:val="00347539"/>
    <w:rsid w:val="0035042C"/>
    <w:rsid w:val="00351CF2"/>
    <w:rsid w:val="00353EF1"/>
    <w:rsid w:val="00353FBA"/>
    <w:rsid w:val="003542B7"/>
    <w:rsid w:val="00354680"/>
    <w:rsid w:val="00354889"/>
    <w:rsid w:val="00354EAB"/>
    <w:rsid w:val="00355C6A"/>
    <w:rsid w:val="00356664"/>
    <w:rsid w:val="00357918"/>
    <w:rsid w:val="00357CFA"/>
    <w:rsid w:val="00357D2C"/>
    <w:rsid w:val="0036044C"/>
    <w:rsid w:val="00360A6D"/>
    <w:rsid w:val="00363C0B"/>
    <w:rsid w:val="0036412E"/>
    <w:rsid w:val="003656E5"/>
    <w:rsid w:val="00366702"/>
    <w:rsid w:val="0036765E"/>
    <w:rsid w:val="00367EED"/>
    <w:rsid w:val="00370A5C"/>
    <w:rsid w:val="00370D8D"/>
    <w:rsid w:val="00370F1F"/>
    <w:rsid w:val="00371D58"/>
    <w:rsid w:val="00372AC1"/>
    <w:rsid w:val="003731A1"/>
    <w:rsid w:val="003739D7"/>
    <w:rsid w:val="00373B09"/>
    <w:rsid w:val="00374535"/>
    <w:rsid w:val="0037515C"/>
    <w:rsid w:val="00375F10"/>
    <w:rsid w:val="003773B2"/>
    <w:rsid w:val="00377FBC"/>
    <w:rsid w:val="00381B39"/>
    <w:rsid w:val="0038215E"/>
    <w:rsid w:val="00383B25"/>
    <w:rsid w:val="00383BA4"/>
    <w:rsid w:val="00385093"/>
    <w:rsid w:val="003856E8"/>
    <w:rsid w:val="00385F62"/>
    <w:rsid w:val="00387A72"/>
    <w:rsid w:val="00390998"/>
    <w:rsid w:val="00390FA6"/>
    <w:rsid w:val="00391B18"/>
    <w:rsid w:val="0039251A"/>
    <w:rsid w:val="003939E1"/>
    <w:rsid w:val="00393C1C"/>
    <w:rsid w:val="003951EE"/>
    <w:rsid w:val="00396016"/>
    <w:rsid w:val="003969EE"/>
    <w:rsid w:val="00396B12"/>
    <w:rsid w:val="003A248A"/>
    <w:rsid w:val="003A41CD"/>
    <w:rsid w:val="003A4321"/>
    <w:rsid w:val="003A4D43"/>
    <w:rsid w:val="003A4F9A"/>
    <w:rsid w:val="003A5DA8"/>
    <w:rsid w:val="003A76E1"/>
    <w:rsid w:val="003A7E63"/>
    <w:rsid w:val="003B0118"/>
    <w:rsid w:val="003B04CF"/>
    <w:rsid w:val="003B0864"/>
    <w:rsid w:val="003B086E"/>
    <w:rsid w:val="003B0A5D"/>
    <w:rsid w:val="003B11F2"/>
    <w:rsid w:val="003B1DED"/>
    <w:rsid w:val="003B219A"/>
    <w:rsid w:val="003B2A87"/>
    <w:rsid w:val="003B355F"/>
    <w:rsid w:val="003B71A8"/>
    <w:rsid w:val="003B78DF"/>
    <w:rsid w:val="003C0029"/>
    <w:rsid w:val="003C06EE"/>
    <w:rsid w:val="003C0912"/>
    <w:rsid w:val="003C0CD0"/>
    <w:rsid w:val="003C25D4"/>
    <w:rsid w:val="003C4263"/>
    <w:rsid w:val="003C7211"/>
    <w:rsid w:val="003C7644"/>
    <w:rsid w:val="003C7890"/>
    <w:rsid w:val="003D0685"/>
    <w:rsid w:val="003D06A7"/>
    <w:rsid w:val="003D0E86"/>
    <w:rsid w:val="003D130F"/>
    <w:rsid w:val="003D13AA"/>
    <w:rsid w:val="003D217D"/>
    <w:rsid w:val="003D27B3"/>
    <w:rsid w:val="003D30BB"/>
    <w:rsid w:val="003D475F"/>
    <w:rsid w:val="003D62E6"/>
    <w:rsid w:val="003D64F1"/>
    <w:rsid w:val="003D7154"/>
    <w:rsid w:val="003D744F"/>
    <w:rsid w:val="003E03DC"/>
    <w:rsid w:val="003E15D0"/>
    <w:rsid w:val="003E164C"/>
    <w:rsid w:val="003E2A84"/>
    <w:rsid w:val="003E2D8F"/>
    <w:rsid w:val="003E437C"/>
    <w:rsid w:val="003E4823"/>
    <w:rsid w:val="003E48A6"/>
    <w:rsid w:val="003E523F"/>
    <w:rsid w:val="003E5867"/>
    <w:rsid w:val="003E6D99"/>
    <w:rsid w:val="003E74F1"/>
    <w:rsid w:val="003F0EB7"/>
    <w:rsid w:val="003F125A"/>
    <w:rsid w:val="003F2F24"/>
    <w:rsid w:val="003F383D"/>
    <w:rsid w:val="003F5439"/>
    <w:rsid w:val="003F61AC"/>
    <w:rsid w:val="003F78E0"/>
    <w:rsid w:val="003F7C61"/>
    <w:rsid w:val="0040053C"/>
    <w:rsid w:val="00400F93"/>
    <w:rsid w:val="0040117B"/>
    <w:rsid w:val="004012A0"/>
    <w:rsid w:val="00401D8A"/>
    <w:rsid w:val="004026B4"/>
    <w:rsid w:val="004029E3"/>
    <w:rsid w:val="00403FA0"/>
    <w:rsid w:val="0040459E"/>
    <w:rsid w:val="00405B7A"/>
    <w:rsid w:val="0040625D"/>
    <w:rsid w:val="004067FB"/>
    <w:rsid w:val="00406FC3"/>
    <w:rsid w:val="0040702F"/>
    <w:rsid w:val="004071BD"/>
    <w:rsid w:val="00407397"/>
    <w:rsid w:val="00411D60"/>
    <w:rsid w:val="0041227A"/>
    <w:rsid w:val="00413940"/>
    <w:rsid w:val="00414B4D"/>
    <w:rsid w:val="00414C30"/>
    <w:rsid w:val="00415A6E"/>
    <w:rsid w:val="00416D93"/>
    <w:rsid w:val="0041718A"/>
    <w:rsid w:val="00417A1D"/>
    <w:rsid w:val="00420462"/>
    <w:rsid w:val="004216E9"/>
    <w:rsid w:val="00422C41"/>
    <w:rsid w:val="00423395"/>
    <w:rsid w:val="00423424"/>
    <w:rsid w:val="00424715"/>
    <w:rsid w:val="00426733"/>
    <w:rsid w:val="00430D5F"/>
    <w:rsid w:val="00431246"/>
    <w:rsid w:val="00433B9E"/>
    <w:rsid w:val="00433D8D"/>
    <w:rsid w:val="0043425C"/>
    <w:rsid w:val="004350AD"/>
    <w:rsid w:val="00441F93"/>
    <w:rsid w:val="00442325"/>
    <w:rsid w:val="00442E61"/>
    <w:rsid w:val="004430D6"/>
    <w:rsid w:val="00444816"/>
    <w:rsid w:val="00444C3E"/>
    <w:rsid w:val="00445404"/>
    <w:rsid w:val="00446049"/>
    <w:rsid w:val="004468E1"/>
    <w:rsid w:val="00446AA7"/>
    <w:rsid w:val="00446B43"/>
    <w:rsid w:val="00446CF1"/>
    <w:rsid w:val="0044712A"/>
    <w:rsid w:val="00447DED"/>
    <w:rsid w:val="00447E0A"/>
    <w:rsid w:val="00451D91"/>
    <w:rsid w:val="00452FE0"/>
    <w:rsid w:val="004534D4"/>
    <w:rsid w:val="00453AFB"/>
    <w:rsid w:val="00455283"/>
    <w:rsid w:val="004566FE"/>
    <w:rsid w:val="004619B1"/>
    <w:rsid w:val="00461B8C"/>
    <w:rsid w:val="004621FD"/>
    <w:rsid w:val="00462E64"/>
    <w:rsid w:val="004649ED"/>
    <w:rsid w:val="00464FE6"/>
    <w:rsid w:val="00465A8B"/>
    <w:rsid w:val="00466120"/>
    <w:rsid w:val="00466545"/>
    <w:rsid w:val="00466D46"/>
    <w:rsid w:val="00467833"/>
    <w:rsid w:val="00470141"/>
    <w:rsid w:val="0047125D"/>
    <w:rsid w:val="00471E5B"/>
    <w:rsid w:val="0047237D"/>
    <w:rsid w:val="00472A8A"/>
    <w:rsid w:val="0047347B"/>
    <w:rsid w:val="00473F84"/>
    <w:rsid w:val="00474C04"/>
    <w:rsid w:val="00475406"/>
    <w:rsid w:val="00475A86"/>
    <w:rsid w:val="00476DD2"/>
    <w:rsid w:val="004814EC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82D"/>
    <w:rsid w:val="00490E66"/>
    <w:rsid w:val="00490F2F"/>
    <w:rsid w:val="00493DEB"/>
    <w:rsid w:val="00493FDA"/>
    <w:rsid w:val="00494EC0"/>
    <w:rsid w:val="004966D6"/>
    <w:rsid w:val="004972A0"/>
    <w:rsid w:val="00497C65"/>
    <w:rsid w:val="004A1937"/>
    <w:rsid w:val="004A2A19"/>
    <w:rsid w:val="004A3022"/>
    <w:rsid w:val="004A340A"/>
    <w:rsid w:val="004A5638"/>
    <w:rsid w:val="004A6C71"/>
    <w:rsid w:val="004A7E2C"/>
    <w:rsid w:val="004A7F7E"/>
    <w:rsid w:val="004B065B"/>
    <w:rsid w:val="004B06D4"/>
    <w:rsid w:val="004B08BD"/>
    <w:rsid w:val="004B0E80"/>
    <w:rsid w:val="004B1154"/>
    <w:rsid w:val="004B19A0"/>
    <w:rsid w:val="004B3965"/>
    <w:rsid w:val="004B3B0C"/>
    <w:rsid w:val="004B3EB9"/>
    <w:rsid w:val="004B4DF2"/>
    <w:rsid w:val="004B6079"/>
    <w:rsid w:val="004B66C0"/>
    <w:rsid w:val="004B68EA"/>
    <w:rsid w:val="004B7123"/>
    <w:rsid w:val="004C00BB"/>
    <w:rsid w:val="004C0631"/>
    <w:rsid w:val="004C2C67"/>
    <w:rsid w:val="004C30B7"/>
    <w:rsid w:val="004C52E3"/>
    <w:rsid w:val="004C54E0"/>
    <w:rsid w:val="004C5F3E"/>
    <w:rsid w:val="004D03D7"/>
    <w:rsid w:val="004D0785"/>
    <w:rsid w:val="004D14B8"/>
    <w:rsid w:val="004D1624"/>
    <w:rsid w:val="004D1E4C"/>
    <w:rsid w:val="004D35B6"/>
    <w:rsid w:val="004D3B62"/>
    <w:rsid w:val="004D47C0"/>
    <w:rsid w:val="004D4FC9"/>
    <w:rsid w:val="004D5200"/>
    <w:rsid w:val="004D59CD"/>
    <w:rsid w:val="004D63B4"/>
    <w:rsid w:val="004D6EBB"/>
    <w:rsid w:val="004D7A01"/>
    <w:rsid w:val="004D7ACD"/>
    <w:rsid w:val="004E0603"/>
    <w:rsid w:val="004E0702"/>
    <w:rsid w:val="004E1998"/>
    <w:rsid w:val="004E2AF7"/>
    <w:rsid w:val="004E35A3"/>
    <w:rsid w:val="004E36CB"/>
    <w:rsid w:val="004E423C"/>
    <w:rsid w:val="004E5193"/>
    <w:rsid w:val="004F00C1"/>
    <w:rsid w:val="004F05E6"/>
    <w:rsid w:val="004F1320"/>
    <w:rsid w:val="004F1EE4"/>
    <w:rsid w:val="004F1F25"/>
    <w:rsid w:val="004F20AA"/>
    <w:rsid w:val="004F3161"/>
    <w:rsid w:val="004F3168"/>
    <w:rsid w:val="004F5540"/>
    <w:rsid w:val="004F6472"/>
    <w:rsid w:val="004F6816"/>
    <w:rsid w:val="004F6EF7"/>
    <w:rsid w:val="004F7D98"/>
    <w:rsid w:val="00501A0F"/>
    <w:rsid w:val="00501EFD"/>
    <w:rsid w:val="00502799"/>
    <w:rsid w:val="005031CF"/>
    <w:rsid w:val="005032D4"/>
    <w:rsid w:val="00503AE8"/>
    <w:rsid w:val="00505A6C"/>
    <w:rsid w:val="00506C98"/>
    <w:rsid w:val="005074F3"/>
    <w:rsid w:val="00510C28"/>
    <w:rsid w:val="00511373"/>
    <w:rsid w:val="005113FE"/>
    <w:rsid w:val="00511693"/>
    <w:rsid w:val="00511FE7"/>
    <w:rsid w:val="0051262E"/>
    <w:rsid w:val="005135E4"/>
    <w:rsid w:val="00513EEC"/>
    <w:rsid w:val="005147F0"/>
    <w:rsid w:val="00514913"/>
    <w:rsid w:val="0051500A"/>
    <w:rsid w:val="005153A4"/>
    <w:rsid w:val="00520AEC"/>
    <w:rsid w:val="005210D2"/>
    <w:rsid w:val="005220BA"/>
    <w:rsid w:val="00522128"/>
    <w:rsid w:val="005246F3"/>
    <w:rsid w:val="005249E0"/>
    <w:rsid w:val="0052531B"/>
    <w:rsid w:val="0052590F"/>
    <w:rsid w:val="005260F7"/>
    <w:rsid w:val="00526DF0"/>
    <w:rsid w:val="0053056F"/>
    <w:rsid w:val="005307C0"/>
    <w:rsid w:val="00530C9E"/>
    <w:rsid w:val="005318C1"/>
    <w:rsid w:val="0053395F"/>
    <w:rsid w:val="005349CB"/>
    <w:rsid w:val="005349E1"/>
    <w:rsid w:val="005352E2"/>
    <w:rsid w:val="00535570"/>
    <w:rsid w:val="00535798"/>
    <w:rsid w:val="0053614C"/>
    <w:rsid w:val="005409BB"/>
    <w:rsid w:val="00540AD9"/>
    <w:rsid w:val="00540BB5"/>
    <w:rsid w:val="00543FFA"/>
    <w:rsid w:val="00544703"/>
    <w:rsid w:val="005462AC"/>
    <w:rsid w:val="005463AF"/>
    <w:rsid w:val="00546484"/>
    <w:rsid w:val="00546CAE"/>
    <w:rsid w:val="0054757F"/>
    <w:rsid w:val="0055084F"/>
    <w:rsid w:val="005520D7"/>
    <w:rsid w:val="00552320"/>
    <w:rsid w:val="00552E8F"/>
    <w:rsid w:val="00552EAB"/>
    <w:rsid w:val="0055337A"/>
    <w:rsid w:val="0055338C"/>
    <w:rsid w:val="00553A25"/>
    <w:rsid w:val="005553B4"/>
    <w:rsid w:val="005558DA"/>
    <w:rsid w:val="005579EC"/>
    <w:rsid w:val="00557C62"/>
    <w:rsid w:val="00561BD1"/>
    <w:rsid w:val="00562746"/>
    <w:rsid w:val="005631A6"/>
    <w:rsid w:val="00563A6F"/>
    <w:rsid w:val="00563DE6"/>
    <w:rsid w:val="00565215"/>
    <w:rsid w:val="00566AF7"/>
    <w:rsid w:val="00566C85"/>
    <w:rsid w:val="00567667"/>
    <w:rsid w:val="00567D4E"/>
    <w:rsid w:val="00570976"/>
    <w:rsid w:val="00571285"/>
    <w:rsid w:val="005712F1"/>
    <w:rsid w:val="005713E5"/>
    <w:rsid w:val="00571FFA"/>
    <w:rsid w:val="00573BF4"/>
    <w:rsid w:val="0057478E"/>
    <w:rsid w:val="005753F6"/>
    <w:rsid w:val="00575B4E"/>
    <w:rsid w:val="0058096D"/>
    <w:rsid w:val="00580D17"/>
    <w:rsid w:val="00581CE7"/>
    <w:rsid w:val="00582790"/>
    <w:rsid w:val="005846AB"/>
    <w:rsid w:val="005857CF"/>
    <w:rsid w:val="005864B3"/>
    <w:rsid w:val="0058730D"/>
    <w:rsid w:val="00590AE3"/>
    <w:rsid w:val="00590AFB"/>
    <w:rsid w:val="00592251"/>
    <w:rsid w:val="0059329B"/>
    <w:rsid w:val="00593347"/>
    <w:rsid w:val="00593573"/>
    <w:rsid w:val="00593609"/>
    <w:rsid w:val="00594776"/>
    <w:rsid w:val="00594F7E"/>
    <w:rsid w:val="00595C2B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25EF"/>
    <w:rsid w:val="005A2932"/>
    <w:rsid w:val="005A2D58"/>
    <w:rsid w:val="005A354C"/>
    <w:rsid w:val="005A384D"/>
    <w:rsid w:val="005A62E9"/>
    <w:rsid w:val="005A6397"/>
    <w:rsid w:val="005A7786"/>
    <w:rsid w:val="005A77AB"/>
    <w:rsid w:val="005B0036"/>
    <w:rsid w:val="005B0E42"/>
    <w:rsid w:val="005B11A6"/>
    <w:rsid w:val="005B1587"/>
    <w:rsid w:val="005B1AD5"/>
    <w:rsid w:val="005B2723"/>
    <w:rsid w:val="005B612B"/>
    <w:rsid w:val="005B70DD"/>
    <w:rsid w:val="005C0EBB"/>
    <w:rsid w:val="005C139D"/>
    <w:rsid w:val="005C192A"/>
    <w:rsid w:val="005C40B8"/>
    <w:rsid w:val="005C50CE"/>
    <w:rsid w:val="005C6C72"/>
    <w:rsid w:val="005C7F4D"/>
    <w:rsid w:val="005D0C73"/>
    <w:rsid w:val="005D1D4F"/>
    <w:rsid w:val="005D22CE"/>
    <w:rsid w:val="005D2A67"/>
    <w:rsid w:val="005D2EE3"/>
    <w:rsid w:val="005D3774"/>
    <w:rsid w:val="005D3AE6"/>
    <w:rsid w:val="005D3BBD"/>
    <w:rsid w:val="005D5281"/>
    <w:rsid w:val="005D5A6F"/>
    <w:rsid w:val="005D5F8F"/>
    <w:rsid w:val="005D640A"/>
    <w:rsid w:val="005D7544"/>
    <w:rsid w:val="005D7712"/>
    <w:rsid w:val="005E1A2C"/>
    <w:rsid w:val="005E2A10"/>
    <w:rsid w:val="005E4D1F"/>
    <w:rsid w:val="005E4E80"/>
    <w:rsid w:val="005E6344"/>
    <w:rsid w:val="005E77B6"/>
    <w:rsid w:val="005F048F"/>
    <w:rsid w:val="005F126B"/>
    <w:rsid w:val="005F3C6B"/>
    <w:rsid w:val="005F562C"/>
    <w:rsid w:val="005F7515"/>
    <w:rsid w:val="005F7CDD"/>
    <w:rsid w:val="0060026D"/>
    <w:rsid w:val="00601373"/>
    <w:rsid w:val="00601ADA"/>
    <w:rsid w:val="00601E00"/>
    <w:rsid w:val="00602085"/>
    <w:rsid w:val="006044DE"/>
    <w:rsid w:val="00604593"/>
    <w:rsid w:val="006046FF"/>
    <w:rsid w:val="0060526B"/>
    <w:rsid w:val="00605A5F"/>
    <w:rsid w:val="00605B33"/>
    <w:rsid w:val="00606FB1"/>
    <w:rsid w:val="00610295"/>
    <w:rsid w:val="0061115F"/>
    <w:rsid w:val="00612D8B"/>
    <w:rsid w:val="00613D1C"/>
    <w:rsid w:val="006145C5"/>
    <w:rsid w:val="0061714E"/>
    <w:rsid w:val="00617989"/>
    <w:rsid w:val="006206B5"/>
    <w:rsid w:val="0062273C"/>
    <w:rsid w:val="006229C5"/>
    <w:rsid w:val="0062548A"/>
    <w:rsid w:val="00626C7F"/>
    <w:rsid w:val="00627A42"/>
    <w:rsid w:val="00630C7C"/>
    <w:rsid w:val="0063150E"/>
    <w:rsid w:val="00631AAC"/>
    <w:rsid w:val="0063263C"/>
    <w:rsid w:val="00633D85"/>
    <w:rsid w:val="006351A0"/>
    <w:rsid w:val="00635A53"/>
    <w:rsid w:val="0063696F"/>
    <w:rsid w:val="00640DE5"/>
    <w:rsid w:val="00642352"/>
    <w:rsid w:val="00642DB6"/>
    <w:rsid w:val="006435CD"/>
    <w:rsid w:val="0064433F"/>
    <w:rsid w:val="00645F2A"/>
    <w:rsid w:val="006474A0"/>
    <w:rsid w:val="00647AB1"/>
    <w:rsid w:val="006523DD"/>
    <w:rsid w:val="00652DB2"/>
    <w:rsid w:val="00653314"/>
    <w:rsid w:val="006540F6"/>
    <w:rsid w:val="006549D3"/>
    <w:rsid w:val="00654A90"/>
    <w:rsid w:val="00654DD6"/>
    <w:rsid w:val="00654E92"/>
    <w:rsid w:val="0065523B"/>
    <w:rsid w:val="0065569A"/>
    <w:rsid w:val="0065596F"/>
    <w:rsid w:val="006568B4"/>
    <w:rsid w:val="006574CA"/>
    <w:rsid w:val="00661636"/>
    <w:rsid w:val="00665FC0"/>
    <w:rsid w:val="00666189"/>
    <w:rsid w:val="006663F8"/>
    <w:rsid w:val="006672F4"/>
    <w:rsid w:val="0066795A"/>
    <w:rsid w:val="006679C2"/>
    <w:rsid w:val="00667B12"/>
    <w:rsid w:val="00667F18"/>
    <w:rsid w:val="00671311"/>
    <w:rsid w:val="006718EF"/>
    <w:rsid w:val="0067212B"/>
    <w:rsid w:val="00672162"/>
    <w:rsid w:val="00672437"/>
    <w:rsid w:val="00673D9D"/>
    <w:rsid w:val="006771E5"/>
    <w:rsid w:val="00677E30"/>
    <w:rsid w:val="00680AEE"/>
    <w:rsid w:val="00681001"/>
    <w:rsid w:val="006827EB"/>
    <w:rsid w:val="00683EEA"/>
    <w:rsid w:val="00684119"/>
    <w:rsid w:val="0068422B"/>
    <w:rsid w:val="00684D24"/>
    <w:rsid w:val="00684E16"/>
    <w:rsid w:val="00684E8F"/>
    <w:rsid w:val="006851C7"/>
    <w:rsid w:val="006855A0"/>
    <w:rsid w:val="00686F78"/>
    <w:rsid w:val="006907B9"/>
    <w:rsid w:val="0069134E"/>
    <w:rsid w:val="006930FE"/>
    <w:rsid w:val="0069450A"/>
    <w:rsid w:val="00695661"/>
    <w:rsid w:val="00697524"/>
    <w:rsid w:val="006A12BC"/>
    <w:rsid w:val="006A298C"/>
    <w:rsid w:val="006A2D08"/>
    <w:rsid w:val="006A3622"/>
    <w:rsid w:val="006A4655"/>
    <w:rsid w:val="006A5419"/>
    <w:rsid w:val="006A5779"/>
    <w:rsid w:val="006A606F"/>
    <w:rsid w:val="006A6595"/>
    <w:rsid w:val="006A65DE"/>
    <w:rsid w:val="006A6850"/>
    <w:rsid w:val="006A6CE6"/>
    <w:rsid w:val="006B0A7E"/>
    <w:rsid w:val="006B0DCE"/>
    <w:rsid w:val="006B19F7"/>
    <w:rsid w:val="006B2694"/>
    <w:rsid w:val="006B3A5B"/>
    <w:rsid w:val="006B3CE7"/>
    <w:rsid w:val="006B6E9E"/>
    <w:rsid w:val="006B7006"/>
    <w:rsid w:val="006B7862"/>
    <w:rsid w:val="006B7930"/>
    <w:rsid w:val="006B7BC0"/>
    <w:rsid w:val="006C09B6"/>
    <w:rsid w:val="006C10BA"/>
    <w:rsid w:val="006C255D"/>
    <w:rsid w:val="006C3469"/>
    <w:rsid w:val="006C380C"/>
    <w:rsid w:val="006C5586"/>
    <w:rsid w:val="006C784B"/>
    <w:rsid w:val="006D010A"/>
    <w:rsid w:val="006D09C6"/>
    <w:rsid w:val="006D0A2A"/>
    <w:rsid w:val="006D2A6D"/>
    <w:rsid w:val="006D4322"/>
    <w:rsid w:val="006D4C14"/>
    <w:rsid w:val="006D539F"/>
    <w:rsid w:val="006D5B0A"/>
    <w:rsid w:val="006D632C"/>
    <w:rsid w:val="006D6D1B"/>
    <w:rsid w:val="006D73C9"/>
    <w:rsid w:val="006D7A27"/>
    <w:rsid w:val="006E007D"/>
    <w:rsid w:val="006E0108"/>
    <w:rsid w:val="006E2CEF"/>
    <w:rsid w:val="006E3774"/>
    <w:rsid w:val="006E4761"/>
    <w:rsid w:val="006E4850"/>
    <w:rsid w:val="006E4CBA"/>
    <w:rsid w:val="006E5A03"/>
    <w:rsid w:val="006E6534"/>
    <w:rsid w:val="006E6781"/>
    <w:rsid w:val="006E6A05"/>
    <w:rsid w:val="006E6B1D"/>
    <w:rsid w:val="006E6C3B"/>
    <w:rsid w:val="006E7703"/>
    <w:rsid w:val="006F0716"/>
    <w:rsid w:val="006F1083"/>
    <w:rsid w:val="006F2965"/>
    <w:rsid w:val="006F2F42"/>
    <w:rsid w:val="006F3002"/>
    <w:rsid w:val="006F4F39"/>
    <w:rsid w:val="006F5967"/>
    <w:rsid w:val="006F5974"/>
    <w:rsid w:val="006F5D9B"/>
    <w:rsid w:val="006F61C2"/>
    <w:rsid w:val="006F76A4"/>
    <w:rsid w:val="0070016A"/>
    <w:rsid w:val="00700775"/>
    <w:rsid w:val="00701AA4"/>
    <w:rsid w:val="00702AEF"/>
    <w:rsid w:val="00702C13"/>
    <w:rsid w:val="00703D23"/>
    <w:rsid w:val="00704724"/>
    <w:rsid w:val="0070527F"/>
    <w:rsid w:val="00706E42"/>
    <w:rsid w:val="00710215"/>
    <w:rsid w:val="00710248"/>
    <w:rsid w:val="00711113"/>
    <w:rsid w:val="00711257"/>
    <w:rsid w:val="00711F49"/>
    <w:rsid w:val="00712556"/>
    <w:rsid w:val="00712864"/>
    <w:rsid w:val="0071348E"/>
    <w:rsid w:val="007134C2"/>
    <w:rsid w:val="00716A48"/>
    <w:rsid w:val="00717FB7"/>
    <w:rsid w:val="0072060A"/>
    <w:rsid w:val="00721B66"/>
    <w:rsid w:val="00721DE5"/>
    <w:rsid w:val="00722349"/>
    <w:rsid w:val="0072255A"/>
    <w:rsid w:val="00723009"/>
    <w:rsid w:val="00723B34"/>
    <w:rsid w:val="00725436"/>
    <w:rsid w:val="007257FB"/>
    <w:rsid w:val="007263C6"/>
    <w:rsid w:val="007270AE"/>
    <w:rsid w:val="00727644"/>
    <w:rsid w:val="007304C1"/>
    <w:rsid w:val="00731C25"/>
    <w:rsid w:val="00732293"/>
    <w:rsid w:val="00732FB4"/>
    <w:rsid w:val="00734264"/>
    <w:rsid w:val="00734712"/>
    <w:rsid w:val="007367A5"/>
    <w:rsid w:val="0073714B"/>
    <w:rsid w:val="00737C55"/>
    <w:rsid w:val="00740366"/>
    <w:rsid w:val="007405E1"/>
    <w:rsid w:val="00740D27"/>
    <w:rsid w:val="007431BA"/>
    <w:rsid w:val="007439BD"/>
    <w:rsid w:val="00743F5A"/>
    <w:rsid w:val="00744749"/>
    <w:rsid w:val="00744E90"/>
    <w:rsid w:val="007455FE"/>
    <w:rsid w:val="00745E50"/>
    <w:rsid w:val="00745F0C"/>
    <w:rsid w:val="0074684C"/>
    <w:rsid w:val="0074756E"/>
    <w:rsid w:val="007476B3"/>
    <w:rsid w:val="00750945"/>
    <w:rsid w:val="00751630"/>
    <w:rsid w:val="00753342"/>
    <w:rsid w:val="00754BE2"/>
    <w:rsid w:val="007574E2"/>
    <w:rsid w:val="007575D0"/>
    <w:rsid w:val="00757C94"/>
    <w:rsid w:val="00757EC8"/>
    <w:rsid w:val="00757FDE"/>
    <w:rsid w:val="00761800"/>
    <w:rsid w:val="00761D63"/>
    <w:rsid w:val="007628BB"/>
    <w:rsid w:val="00762CD4"/>
    <w:rsid w:val="00762DE6"/>
    <w:rsid w:val="00764703"/>
    <w:rsid w:val="00764A36"/>
    <w:rsid w:val="0076596D"/>
    <w:rsid w:val="00765987"/>
    <w:rsid w:val="00766CA4"/>
    <w:rsid w:val="00766FBD"/>
    <w:rsid w:val="0076781F"/>
    <w:rsid w:val="007707B6"/>
    <w:rsid w:val="00770BE1"/>
    <w:rsid w:val="00773D4F"/>
    <w:rsid w:val="00773E4F"/>
    <w:rsid w:val="007750CA"/>
    <w:rsid w:val="00775917"/>
    <w:rsid w:val="00775BAA"/>
    <w:rsid w:val="00777F77"/>
    <w:rsid w:val="00780511"/>
    <w:rsid w:val="007806BA"/>
    <w:rsid w:val="007807D3"/>
    <w:rsid w:val="00780968"/>
    <w:rsid w:val="00783532"/>
    <w:rsid w:val="0078497C"/>
    <w:rsid w:val="00785FDE"/>
    <w:rsid w:val="00787735"/>
    <w:rsid w:val="00787EEB"/>
    <w:rsid w:val="00792CA3"/>
    <w:rsid w:val="00792E9B"/>
    <w:rsid w:val="0079351F"/>
    <w:rsid w:val="00793C50"/>
    <w:rsid w:val="0079444E"/>
    <w:rsid w:val="00794728"/>
    <w:rsid w:val="007947A9"/>
    <w:rsid w:val="007953A3"/>
    <w:rsid w:val="0079604A"/>
    <w:rsid w:val="007969BC"/>
    <w:rsid w:val="00797E5F"/>
    <w:rsid w:val="007A05ED"/>
    <w:rsid w:val="007A0E10"/>
    <w:rsid w:val="007A3052"/>
    <w:rsid w:val="007A3431"/>
    <w:rsid w:val="007A3C60"/>
    <w:rsid w:val="007A469E"/>
    <w:rsid w:val="007A4A1F"/>
    <w:rsid w:val="007A5484"/>
    <w:rsid w:val="007A6827"/>
    <w:rsid w:val="007B055C"/>
    <w:rsid w:val="007B1A5B"/>
    <w:rsid w:val="007B3CA7"/>
    <w:rsid w:val="007B464F"/>
    <w:rsid w:val="007B4ABA"/>
    <w:rsid w:val="007B5313"/>
    <w:rsid w:val="007B5C98"/>
    <w:rsid w:val="007B5CBE"/>
    <w:rsid w:val="007B5EF9"/>
    <w:rsid w:val="007B7B47"/>
    <w:rsid w:val="007C038E"/>
    <w:rsid w:val="007C0D7D"/>
    <w:rsid w:val="007C1053"/>
    <w:rsid w:val="007C1668"/>
    <w:rsid w:val="007C2BF4"/>
    <w:rsid w:val="007C3BFB"/>
    <w:rsid w:val="007C4680"/>
    <w:rsid w:val="007C48F4"/>
    <w:rsid w:val="007C5202"/>
    <w:rsid w:val="007C69BD"/>
    <w:rsid w:val="007C6CCF"/>
    <w:rsid w:val="007C6DD7"/>
    <w:rsid w:val="007C6FCF"/>
    <w:rsid w:val="007D05BA"/>
    <w:rsid w:val="007D1C1D"/>
    <w:rsid w:val="007D1F34"/>
    <w:rsid w:val="007D220F"/>
    <w:rsid w:val="007D28EB"/>
    <w:rsid w:val="007D3CE9"/>
    <w:rsid w:val="007D4D58"/>
    <w:rsid w:val="007D4E09"/>
    <w:rsid w:val="007D4EAD"/>
    <w:rsid w:val="007D54F5"/>
    <w:rsid w:val="007D558C"/>
    <w:rsid w:val="007D569A"/>
    <w:rsid w:val="007D78EF"/>
    <w:rsid w:val="007E0258"/>
    <w:rsid w:val="007E02E8"/>
    <w:rsid w:val="007E18E3"/>
    <w:rsid w:val="007E1B11"/>
    <w:rsid w:val="007E2074"/>
    <w:rsid w:val="007E2598"/>
    <w:rsid w:val="007E2B59"/>
    <w:rsid w:val="007E30EF"/>
    <w:rsid w:val="007E3326"/>
    <w:rsid w:val="007E368F"/>
    <w:rsid w:val="007E504F"/>
    <w:rsid w:val="007E6D45"/>
    <w:rsid w:val="007F11C7"/>
    <w:rsid w:val="007F3D07"/>
    <w:rsid w:val="007F3D85"/>
    <w:rsid w:val="007F42E1"/>
    <w:rsid w:val="007F6226"/>
    <w:rsid w:val="007F659D"/>
    <w:rsid w:val="007F6CF8"/>
    <w:rsid w:val="007F75EE"/>
    <w:rsid w:val="007F76D0"/>
    <w:rsid w:val="007F7BD1"/>
    <w:rsid w:val="008000FC"/>
    <w:rsid w:val="00800366"/>
    <w:rsid w:val="00801510"/>
    <w:rsid w:val="00801D8B"/>
    <w:rsid w:val="00803461"/>
    <w:rsid w:val="0080364E"/>
    <w:rsid w:val="008049FC"/>
    <w:rsid w:val="0080540C"/>
    <w:rsid w:val="008116CE"/>
    <w:rsid w:val="00811C3F"/>
    <w:rsid w:val="008122FD"/>
    <w:rsid w:val="00812348"/>
    <w:rsid w:val="008135A1"/>
    <w:rsid w:val="00813655"/>
    <w:rsid w:val="00814941"/>
    <w:rsid w:val="00815A72"/>
    <w:rsid w:val="00815E7F"/>
    <w:rsid w:val="008167F4"/>
    <w:rsid w:val="00816CC1"/>
    <w:rsid w:val="00816D91"/>
    <w:rsid w:val="00821529"/>
    <w:rsid w:val="00822A26"/>
    <w:rsid w:val="00823D59"/>
    <w:rsid w:val="00823E57"/>
    <w:rsid w:val="0082544F"/>
    <w:rsid w:val="00825BD0"/>
    <w:rsid w:val="008269F5"/>
    <w:rsid w:val="00826C10"/>
    <w:rsid w:val="008312E1"/>
    <w:rsid w:val="00832B0E"/>
    <w:rsid w:val="00835126"/>
    <w:rsid w:val="00835A0C"/>
    <w:rsid w:val="00836601"/>
    <w:rsid w:val="0083765A"/>
    <w:rsid w:val="0084021D"/>
    <w:rsid w:val="00840900"/>
    <w:rsid w:val="00841276"/>
    <w:rsid w:val="008418AC"/>
    <w:rsid w:val="00842D05"/>
    <w:rsid w:val="00843E74"/>
    <w:rsid w:val="00843F5F"/>
    <w:rsid w:val="00845106"/>
    <w:rsid w:val="00845E53"/>
    <w:rsid w:val="00846486"/>
    <w:rsid w:val="00846D46"/>
    <w:rsid w:val="00847B64"/>
    <w:rsid w:val="0085026F"/>
    <w:rsid w:val="008512F0"/>
    <w:rsid w:val="0085386C"/>
    <w:rsid w:val="0085497F"/>
    <w:rsid w:val="00855683"/>
    <w:rsid w:val="008558A0"/>
    <w:rsid w:val="00856D00"/>
    <w:rsid w:val="0086293B"/>
    <w:rsid w:val="00863D67"/>
    <w:rsid w:val="00864247"/>
    <w:rsid w:val="008643B5"/>
    <w:rsid w:val="00864767"/>
    <w:rsid w:val="00865BDF"/>
    <w:rsid w:val="00865FEC"/>
    <w:rsid w:val="00870689"/>
    <w:rsid w:val="00870B22"/>
    <w:rsid w:val="00870B89"/>
    <w:rsid w:val="0087244A"/>
    <w:rsid w:val="00872A9B"/>
    <w:rsid w:val="008738B0"/>
    <w:rsid w:val="008739BB"/>
    <w:rsid w:val="00874A41"/>
    <w:rsid w:val="00874FCB"/>
    <w:rsid w:val="00875F2F"/>
    <w:rsid w:val="008760C6"/>
    <w:rsid w:val="008774D2"/>
    <w:rsid w:val="00877AC5"/>
    <w:rsid w:val="00877C96"/>
    <w:rsid w:val="00880A53"/>
    <w:rsid w:val="00880EDD"/>
    <w:rsid w:val="00880FFE"/>
    <w:rsid w:val="00883D24"/>
    <w:rsid w:val="0088545C"/>
    <w:rsid w:val="00885C1F"/>
    <w:rsid w:val="00886956"/>
    <w:rsid w:val="00886D7A"/>
    <w:rsid w:val="00890782"/>
    <w:rsid w:val="00890BFD"/>
    <w:rsid w:val="00891167"/>
    <w:rsid w:val="00891746"/>
    <w:rsid w:val="00892257"/>
    <w:rsid w:val="00893B95"/>
    <w:rsid w:val="00893D0A"/>
    <w:rsid w:val="008941B3"/>
    <w:rsid w:val="008945FF"/>
    <w:rsid w:val="00895354"/>
    <w:rsid w:val="00895507"/>
    <w:rsid w:val="00897954"/>
    <w:rsid w:val="008979DF"/>
    <w:rsid w:val="008A07C1"/>
    <w:rsid w:val="008A304B"/>
    <w:rsid w:val="008A3521"/>
    <w:rsid w:val="008A39AE"/>
    <w:rsid w:val="008A4061"/>
    <w:rsid w:val="008A58B3"/>
    <w:rsid w:val="008B0130"/>
    <w:rsid w:val="008B0C45"/>
    <w:rsid w:val="008B14DD"/>
    <w:rsid w:val="008B1973"/>
    <w:rsid w:val="008B20FA"/>
    <w:rsid w:val="008B296B"/>
    <w:rsid w:val="008B2A06"/>
    <w:rsid w:val="008B2B44"/>
    <w:rsid w:val="008B4358"/>
    <w:rsid w:val="008B537F"/>
    <w:rsid w:val="008B6789"/>
    <w:rsid w:val="008C098F"/>
    <w:rsid w:val="008C0A55"/>
    <w:rsid w:val="008C100C"/>
    <w:rsid w:val="008C1646"/>
    <w:rsid w:val="008C1DF7"/>
    <w:rsid w:val="008C348D"/>
    <w:rsid w:val="008C3FBA"/>
    <w:rsid w:val="008C4E36"/>
    <w:rsid w:val="008C4E39"/>
    <w:rsid w:val="008C5066"/>
    <w:rsid w:val="008C5E47"/>
    <w:rsid w:val="008C69AF"/>
    <w:rsid w:val="008C7025"/>
    <w:rsid w:val="008C7A1A"/>
    <w:rsid w:val="008D086A"/>
    <w:rsid w:val="008D1073"/>
    <w:rsid w:val="008D1934"/>
    <w:rsid w:val="008D3B55"/>
    <w:rsid w:val="008D4442"/>
    <w:rsid w:val="008D5197"/>
    <w:rsid w:val="008D541F"/>
    <w:rsid w:val="008D6A9C"/>
    <w:rsid w:val="008D6ACC"/>
    <w:rsid w:val="008E0B8A"/>
    <w:rsid w:val="008E1E81"/>
    <w:rsid w:val="008E2018"/>
    <w:rsid w:val="008E28ED"/>
    <w:rsid w:val="008E3E59"/>
    <w:rsid w:val="008E3F11"/>
    <w:rsid w:val="008E3F69"/>
    <w:rsid w:val="008E525D"/>
    <w:rsid w:val="008E5C14"/>
    <w:rsid w:val="008E6CF9"/>
    <w:rsid w:val="008F01DD"/>
    <w:rsid w:val="008F02DD"/>
    <w:rsid w:val="008F0F9C"/>
    <w:rsid w:val="008F1FB5"/>
    <w:rsid w:val="008F2474"/>
    <w:rsid w:val="008F2501"/>
    <w:rsid w:val="008F2BD4"/>
    <w:rsid w:val="008F2E59"/>
    <w:rsid w:val="008F4C47"/>
    <w:rsid w:val="008F4C81"/>
    <w:rsid w:val="008F7053"/>
    <w:rsid w:val="008F79D7"/>
    <w:rsid w:val="008F7BE7"/>
    <w:rsid w:val="009003D5"/>
    <w:rsid w:val="0090422C"/>
    <w:rsid w:val="00904CBF"/>
    <w:rsid w:val="00904F4A"/>
    <w:rsid w:val="00905E4D"/>
    <w:rsid w:val="00906259"/>
    <w:rsid w:val="009067C1"/>
    <w:rsid w:val="00906D29"/>
    <w:rsid w:val="0090717A"/>
    <w:rsid w:val="009071BD"/>
    <w:rsid w:val="00907554"/>
    <w:rsid w:val="00907E85"/>
    <w:rsid w:val="0091007D"/>
    <w:rsid w:val="00910BB8"/>
    <w:rsid w:val="0091112E"/>
    <w:rsid w:val="0091155F"/>
    <w:rsid w:val="009123EC"/>
    <w:rsid w:val="00912554"/>
    <w:rsid w:val="00913DDC"/>
    <w:rsid w:val="00914457"/>
    <w:rsid w:val="009148CA"/>
    <w:rsid w:val="00914A4B"/>
    <w:rsid w:val="009150B1"/>
    <w:rsid w:val="0091526F"/>
    <w:rsid w:val="00916AA0"/>
    <w:rsid w:val="0091703F"/>
    <w:rsid w:val="0091719C"/>
    <w:rsid w:val="0092196F"/>
    <w:rsid w:val="00922764"/>
    <w:rsid w:val="00922790"/>
    <w:rsid w:val="00922C35"/>
    <w:rsid w:val="00924F16"/>
    <w:rsid w:val="00926C69"/>
    <w:rsid w:val="0092739B"/>
    <w:rsid w:val="0092798A"/>
    <w:rsid w:val="009306CA"/>
    <w:rsid w:val="00930A1E"/>
    <w:rsid w:val="0093187F"/>
    <w:rsid w:val="0093210B"/>
    <w:rsid w:val="00933F05"/>
    <w:rsid w:val="00934550"/>
    <w:rsid w:val="00936082"/>
    <w:rsid w:val="00936686"/>
    <w:rsid w:val="00936B73"/>
    <w:rsid w:val="00937432"/>
    <w:rsid w:val="009379B6"/>
    <w:rsid w:val="0094025C"/>
    <w:rsid w:val="00940D46"/>
    <w:rsid w:val="009410F6"/>
    <w:rsid w:val="00941118"/>
    <w:rsid w:val="00941DDE"/>
    <w:rsid w:val="00942268"/>
    <w:rsid w:val="009423AC"/>
    <w:rsid w:val="0094296C"/>
    <w:rsid w:val="00942EE9"/>
    <w:rsid w:val="00943A47"/>
    <w:rsid w:val="009441F7"/>
    <w:rsid w:val="0095189B"/>
    <w:rsid w:val="0095303B"/>
    <w:rsid w:val="00954827"/>
    <w:rsid w:val="009551CC"/>
    <w:rsid w:val="00955E77"/>
    <w:rsid w:val="00957132"/>
    <w:rsid w:val="00957565"/>
    <w:rsid w:val="00960511"/>
    <w:rsid w:val="00960C69"/>
    <w:rsid w:val="0096124F"/>
    <w:rsid w:val="00961A89"/>
    <w:rsid w:val="00962454"/>
    <w:rsid w:val="009626DC"/>
    <w:rsid w:val="009648E0"/>
    <w:rsid w:val="009652D6"/>
    <w:rsid w:val="0096647B"/>
    <w:rsid w:val="00966B1B"/>
    <w:rsid w:val="00966BA5"/>
    <w:rsid w:val="009678AD"/>
    <w:rsid w:val="00967C13"/>
    <w:rsid w:val="00971E03"/>
    <w:rsid w:val="009728F7"/>
    <w:rsid w:val="00972E10"/>
    <w:rsid w:val="009734A1"/>
    <w:rsid w:val="00973622"/>
    <w:rsid w:val="00973DFA"/>
    <w:rsid w:val="00974215"/>
    <w:rsid w:val="0097613D"/>
    <w:rsid w:val="009762C5"/>
    <w:rsid w:val="009766A3"/>
    <w:rsid w:val="009766E5"/>
    <w:rsid w:val="00980A57"/>
    <w:rsid w:val="00980D69"/>
    <w:rsid w:val="00981B34"/>
    <w:rsid w:val="00982397"/>
    <w:rsid w:val="0098255E"/>
    <w:rsid w:val="00982E66"/>
    <w:rsid w:val="00983A65"/>
    <w:rsid w:val="00983FFD"/>
    <w:rsid w:val="00984075"/>
    <w:rsid w:val="00984434"/>
    <w:rsid w:val="009850A5"/>
    <w:rsid w:val="0098608F"/>
    <w:rsid w:val="009873FF"/>
    <w:rsid w:val="00987736"/>
    <w:rsid w:val="00987990"/>
    <w:rsid w:val="009900C8"/>
    <w:rsid w:val="00991341"/>
    <w:rsid w:val="009924DF"/>
    <w:rsid w:val="00993220"/>
    <w:rsid w:val="00993423"/>
    <w:rsid w:val="00993E3F"/>
    <w:rsid w:val="0099753D"/>
    <w:rsid w:val="009A1C60"/>
    <w:rsid w:val="009A45C2"/>
    <w:rsid w:val="009A4E2A"/>
    <w:rsid w:val="009A6EE5"/>
    <w:rsid w:val="009A6EF1"/>
    <w:rsid w:val="009B17E1"/>
    <w:rsid w:val="009B3270"/>
    <w:rsid w:val="009B3881"/>
    <w:rsid w:val="009B3C2D"/>
    <w:rsid w:val="009B3EE8"/>
    <w:rsid w:val="009B44FF"/>
    <w:rsid w:val="009B4500"/>
    <w:rsid w:val="009B4DAE"/>
    <w:rsid w:val="009B50E3"/>
    <w:rsid w:val="009B52E2"/>
    <w:rsid w:val="009B5949"/>
    <w:rsid w:val="009B5C29"/>
    <w:rsid w:val="009B5D5C"/>
    <w:rsid w:val="009B7C1E"/>
    <w:rsid w:val="009C07D3"/>
    <w:rsid w:val="009C1ED7"/>
    <w:rsid w:val="009C3A87"/>
    <w:rsid w:val="009C4242"/>
    <w:rsid w:val="009C5D21"/>
    <w:rsid w:val="009C5D5C"/>
    <w:rsid w:val="009C66AC"/>
    <w:rsid w:val="009C6A7C"/>
    <w:rsid w:val="009C6B77"/>
    <w:rsid w:val="009D0B0E"/>
    <w:rsid w:val="009D10A2"/>
    <w:rsid w:val="009D1649"/>
    <w:rsid w:val="009D225A"/>
    <w:rsid w:val="009D3145"/>
    <w:rsid w:val="009D3498"/>
    <w:rsid w:val="009D37C1"/>
    <w:rsid w:val="009D4188"/>
    <w:rsid w:val="009D5218"/>
    <w:rsid w:val="009D6A71"/>
    <w:rsid w:val="009D6E12"/>
    <w:rsid w:val="009D756D"/>
    <w:rsid w:val="009E023A"/>
    <w:rsid w:val="009E03BE"/>
    <w:rsid w:val="009E0BE0"/>
    <w:rsid w:val="009E12F5"/>
    <w:rsid w:val="009E1D6A"/>
    <w:rsid w:val="009E40BA"/>
    <w:rsid w:val="009E5F90"/>
    <w:rsid w:val="009E6FF0"/>
    <w:rsid w:val="009E7B8C"/>
    <w:rsid w:val="009F00E4"/>
    <w:rsid w:val="009F05BD"/>
    <w:rsid w:val="009F070C"/>
    <w:rsid w:val="009F07F3"/>
    <w:rsid w:val="009F080D"/>
    <w:rsid w:val="009F0C1C"/>
    <w:rsid w:val="009F1749"/>
    <w:rsid w:val="009F21DC"/>
    <w:rsid w:val="009F291F"/>
    <w:rsid w:val="009F2E91"/>
    <w:rsid w:val="009F41D0"/>
    <w:rsid w:val="009F518E"/>
    <w:rsid w:val="009F59C8"/>
    <w:rsid w:val="009F655E"/>
    <w:rsid w:val="009F709D"/>
    <w:rsid w:val="00A01282"/>
    <w:rsid w:val="00A01524"/>
    <w:rsid w:val="00A0187B"/>
    <w:rsid w:val="00A02718"/>
    <w:rsid w:val="00A037B2"/>
    <w:rsid w:val="00A03D7A"/>
    <w:rsid w:val="00A03D83"/>
    <w:rsid w:val="00A0555C"/>
    <w:rsid w:val="00A0632F"/>
    <w:rsid w:val="00A07766"/>
    <w:rsid w:val="00A10E35"/>
    <w:rsid w:val="00A113C8"/>
    <w:rsid w:val="00A11E8B"/>
    <w:rsid w:val="00A12C70"/>
    <w:rsid w:val="00A12CC1"/>
    <w:rsid w:val="00A144D2"/>
    <w:rsid w:val="00A17836"/>
    <w:rsid w:val="00A20A1E"/>
    <w:rsid w:val="00A21A87"/>
    <w:rsid w:val="00A22871"/>
    <w:rsid w:val="00A23ACC"/>
    <w:rsid w:val="00A2522C"/>
    <w:rsid w:val="00A255B3"/>
    <w:rsid w:val="00A26870"/>
    <w:rsid w:val="00A26B40"/>
    <w:rsid w:val="00A27C6F"/>
    <w:rsid w:val="00A27FE2"/>
    <w:rsid w:val="00A30F37"/>
    <w:rsid w:val="00A3108D"/>
    <w:rsid w:val="00A3173E"/>
    <w:rsid w:val="00A31EE1"/>
    <w:rsid w:val="00A323E5"/>
    <w:rsid w:val="00A3351F"/>
    <w:rsid w:val="00A3362A"/>
    <w:rsid w:val="00A34109"/>
    <w:rsid w:val="00A34A1C"/>
    <w:rsid w:val="00A35120"/>
    <w:rsid w:val="00A3554F"/>
    <w:rsid w:val="00A35617"/>
    <w:rsid w:val="00A358C7"/>
    <w:rsid w:val="00A36385"/>
    <w:rsid w:val="00A36E17"/>
    <w:rsid w:val="00A37DDA"/>
    <w:rsid w:val="00A37F6C"/>
    <w:rsid w:val="00A40971"/>
    <w:rsid w:val="00A41AF9"/>
    <w:rsid w:val="00A422F2"/>
    <w:rsid w:val="00A44691"/>
    <w:rsid w:val="00A45EAE"/>
    <w:rsid w:val="00A469FC"/>
    <w:rsid w:val="00A509C4"/>
    <w:rsid w:val="00A50E2C"/>
    <w:rsid w:val="00A5290F"/>
    <w:rsid w:val="00A541BD"/>
    <w:rsid w:val="00A555BD"/>
    <w:rsid w:val="00A55C25"/>
    <w:rsid w:val="00A55D93"/>
    <w:rsid w:val="00A56F53"/>
    <w:rsid w:val="00A5750C"/>
    <w:rsid w:val="00A57DE0"/>
    <w:rsid w:val="00A607E3"/>
    <w:rsid w:val="00A60A9F"/>
    <w:rsid w:val="00A60BDE"/>
    <w:rsid w:val="00A62132"/>
    <w:rsid w:val="00A62585"/>
    <w:rsid w:val="00A625F9"/>
    <w:rsid w:val="00A62798"/>
    <w:rsid w:val="00A637B2"/>
    <w:rsid w:val="00A63DA6"/>
    <w:rsid w:val="00A67D34"/>
    <w:rsid w:val="00A67FB8"/>
    <w:rsid w:val="00A70221"/>
    <w:rsid w:val="00A7030A"/>
    <w:rsid w:val="00A70BF5"/>
    <w:rsid w:val="00A70C15"/>
    <w:rsid w:val="00A71A6B"/>
    <w:rsid w:val="00A72A24"/>
    <w:rsid w:val="00A73C94"/>
    <w:rsid w:val="00A75CB1"/>
    <w:rsid w:val="00A75D10"/>
    <w:rsid w:val="00A76A03"/>
    <w:rsid w:val="00A77538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C85"/>
    <w:rsid w:val="00A90673"/>
    <w:rsid w:val="00A90EC8"/>
    <w:rsid w:val="00A91678"/>
    <w:rsid w:val="00A91ABA"/>
    <w:rsid w:val="00A91DEC"/>
    <w:rsid w:val="00A92EA0"/>
    <w:rsid w:val="00A9331C"/>
    <w:rsid w:val="00A93A69"/>
    <w:rsid w:val="00A93B82"/>
    <w:rsid w:val="00A94587"/>
    <w:rsid w:val="00A94E97"/>
    <w:rsid w:val="00A951A1"/>
    <w:rsid w:val="00A95601"/>
    <w:rsid w:val="00A95B14"/>
    <w:rsid w:val="00A96C94"/>
    <w:rsid w:val="00A970DB"/>
    <w:rsid w:val="00AA0242"/>
    <w:rsid w:val="00AA0A65"/>
    <w:rsid w:val="00AA3571"/>
    <w:rsid w:val="00AA3844"/>
    <w:rsid w:val="00AA4859"/>
    <w:rsid w:val="00AA500B"/>
    <w:rsid w:val="00AA595B"/>
    <w:rsid w:val="00AA671B"/>
    <w:rsid w:val="00AA6EA2"/>
    <w:rsid w:val="00AA73FD"/>
    <w:rsid w:val="00AB06DA"/>
    <w:rsid w:val="00AB2671"/>
    <w:rsid w:val="00AB281F"/>
    <w:rsid w:val="00AB39D0"/>
    <w:rsid w:val="00AB4609"/>
    <w:rsid w:val="00AB58D0"/>
    <w:rsid w:val="00AB5BB8"/>
    <w:rsid w:val="00AB5BBD"/>
    <w:rsid w:val="00AB7359"/>
    <w:rsid w:val="00AB74EC"/>
    <w:rsid w:val="00AB75D0"/>
    <w:rsid w:val="00AB7D4A"/>
    <w:rsid w:val="00AC0586"/>
    <w:rsid w:val="00AC073A"/>
    <w:rsid w:val="00AC159E"/>
    <w:rsid w:val="00AC1A9A"/>
    <w:rsid w:val="00AC2E85"/>
    <w:rsid w:val="00AC503D"/>
    <w:rsid w:val="00AC56A4"/>
    <w:rsid w:val="00AC5B17"/>
    <w:rsid w:val="00AC6145"/>
    <w:rsid w:val="00AC6FB6"/>
    <w:rsid w:val="00AC7371"/>
    <w:rsid w:val="00AD0864"/>
    <w:rsid w:val="00AD09A6"/>
    <w:rsid w:val="00AD111B"/>
    <w:rsid w:val="00AD128D"/>
    <w:rsid w:val="00AD1681"/>
    <w:rsid w:val="00AD1BC8"/>
    <w:rsid w:val="00AD2738"/>
    <w:rsid w:val="00AD330B"/>
    <w:rsid w:val="00AD3373"/>
    <w:rsid w:val="00AD35A0"/>
    <w:rsid w:val="00AD3D56"/>
    <w:rsid w:val="00AD3F2C"/>
    <w:rsid w:val="00AD4890"/>
    <w:rsid w:val="00AD4B52"/>
    <w:rsid w:val="00AD4B7E"/>
    <w:rsid w:val="00AD4CC9"/>
    <w:rsid w:val="00AD50F5"/>
    <w:rsid w:val="00AD6DBC"/>
    <w:rsid w:val="00AD6F91"/>
    <w:rsid w:val="00AD7640"/>
    <w:rsid w:val="00AE0122"/>
    <w:rsid w:val="00AE069C"/>
    <w:rsid w:val="00AE1E0E"/>
    <w:rsid w:val="00AE2C50"/>
    <w:rsid w:val="00AE2D89"/>
    <w:rsid w:val="00AE2FB6"/>
    <w:rsid w:val="00AE2FE4"/>
    <w:rsid w:val="00AE35FF"/>
    <w:rsid w:val="00AE5068"/>
    <w:rsid w:val="00AE6ACF"/>
    <w:rsid w:val="00AE772B"/>
    <w:rsid w:val="00AE7978"/>
    <w:rsid w:val="00AE7DBF"/>
    <w:rsid w:val="00AF08AE"/>
    <w:rsid w:val="00AF2953"/>
    <w:rsid w:val="00AF2FCD"/>
    <w:rsid w:val="00AF3E05"/>
    <w:rsid w:val="00AF4232"/>
    <w:rsid w:val="00AF4F6D"/>
    <w:rsid w:val="00AF54A8"/>
    <w:rsid w:val="00AF5F2E"/>
    <w:rsid w:val="00AF7495"/>
    <w:rsid w:val="00AF7E36"/>
    <w:rsid w:val="00B00C15"/>
    <w:rsid w:val="00B01A61"/>
    <w:rsid w:val="00B01CC6"/>
    <w:rsid w:val="00B03084"/>
    <w:rsid w:val="00B04EF3"/>
    <w:rsid w:val="00B06235"/>
    <w:rsid w:val="00B06B5C"/>
    <w:rsid w:val="00B1008D"/>
    <w:rsid w:val="00B11395"/>
    <w:rsid w:val="00B11629"/>
    <w:rsid w:val="00B118A6"/>
    <w:rsid w:val="00B129E4"/>
    <w:rsid w:val="00B131BF"/>
    <w:rsid w:val="00B1325D"/>
    <w:rsid w:val="00B140A1"/>
    <w:rsid w:val="00B15FD0"/>
    <w:rsid w:val="00B1627A"/>
    <w:rsid w:val="00B16B23"/>
    <w:rsid w:val="00B212B3"/>
    <w:rsid w:val="00B21ED1"/>
    <w:rsid w:val="00B2326B"/>
    <w:rsid w:val="00B233DD"/>
    <w:rsid w:val="00B249DF"/>
    <w:rsid w:val="00B24C0A"/>
    <w:rsid w:val="00B24E5E"/>
    <w:rsid w:val="00B24EE4"/>
    <w:rsid w:val="00B2510F"/>
    <w:rsid w:val="00B2525A"/>
    <w:rsid w:val="00B26D49"/>
    <w:rsid w:val="00B26D5A"/>
    <w:rsid w:val="00B27535"/>
    <w:rsid w:val="00B3052B"/>
    <w:rsid w:val="00B3185E"/>
    <w:rsid w:val="00B33033"/>
    <w:rsid w:val="00B3354D"/>
    <w:rsid w:val="00B34356"/>
    <w:rsid w:val="00B34C36"/>
    <w:rsid w:val="00B355B0"/>
    <w:rsid w:val="00B35F83"/>
    <w:rsid w:val="00B36D96"/>
    <w:rsid w:val="00B37B8B"/>
    <w:rsid w:val="00B40DD9"/>
    <w:rsid w:val="00B41942"/>
    <w:rsid w:val="00B42D9A"/>
    <w:rsid w:val="00B42E24"/>
    <w:rsid w:val="00B431B5"/>
    <w:rsid w:val="00B47F87"/>
    <w:rsid w:val="00B52B33"/>
    <w:rsid w:val="00B53288"/>
    <w:rsid w:val="00B543D0"/>
    <w:rsid w:val="00B54445"/>
    <w:rsid w:val="00B56E39"/>
    <w:rsid w:val="00B61CCD"/>
    <w:rsid w:val="00B624CB"/>
    <w:rsid w:val="00B62CEA"/>
    <w:rsid w:val="00B63C73"/>
    <w:rsid w:val="00B6403E"/>
    <w:rsid w:val="00B64743"/>
    <w:rsid w:val="00B65DC1"/>
    <w:rsid w:val="00B66366"/>
    <w:rsid w:val="00B67887"/>
    <w:rsid w:val="00B67A47"/>
    <w:rsid w:val="00B67DE2"/>
    <w:rsid w:val="00B701EC"/>
    <w:rsid w:val="00B70427"/>
    <w:rsid w:val="00B70805"/>
    <w:rsid w:val="00B71F96"/>
    <w:rsid w:val="00B72E21"/>
    <w:rsid w:val="00B73175"/>
    <w:rsid w:val="00B7351F"/>
    <w:rsid w:val="00B73A53"/>
    <w:rsid w:val="00B73DDB"/>
    <w:rsid w:val="00B7464C"/>
    <w:rsid w:val="00B74A38"/>
    <w:rsid w:val="00B74B53"/>
    <w:rsid w:val="00B75026"/>
    <w:rsid w:val="00B75630"/>
    <w:rsid w:val="00B75FAC"/>
    <w:rsid w:val="00B76816"/>
    <w:rsid w:val="00B76C5B"/>
    <w:rsid w:val="00B80925"/>
    <w:rsid w:val="00B8307A"/>
    <w:rsid w:val="00B836B9"/>
    <w:rsid w:val="00B84CF0"/>
    <w:rsid w:val="00B84E2B"/>
    <w:rsid w:val="00B86194"/>
    <w:rsid w:val="00B86236"/>
    <w:rsid w:val="00B86429"/>
    <w:rsid w:val="00B877CD"/>
    <w:rsid w:val="00B9000A"/>
    <w:rsid w:val="00B9011D"/>
    <w:rsid w:val="00B912DE"/>
    <w:rsid w:val="00B91466"/>
    <w:rsid w:val="00B94455"/>
    <w:rsid w:val="00B946FA"/>
    <w:rsid w:val="00B94839"/>
    <w:rsid w:val="00B96BF5"/>
    <w:rsid w:val="00B9739C"/>
    <w:rsid w:val="00BA02E5"/>
    <w:rsid w:val="00BA040F"/>
    <w:rsid w:val="00BA0AA4"/>
    <w:rsid w:val="00BA2E3D"/>
    <w:rsid w:val="00BA2EC3"/>
    <w:rsid w:val="00BA3F16"/>
    <w:rsid w:val="00BA40CF"/>
    <w:rsid w:val="00BA41B4"/>
    <w:rsid w:val="00BA4999"/>
    <w:rsid w:val="00BA630D"/>
    <w:rsid w:val="00BA69A5"/>
    <w:rsid w:val="00BA7E19"/>
    <w:rsid w:val="00BB059A"/>
    <w:rsid w:val="00BB0CF2"/>
    <w:rsid w:val="00BB1F52"/>
    <w:rsid w:val="00BB38D2"/>
    <w:rsid w:val="00BB446A"/>
    <w:rsid w:val="00BB57C0"/>
    <w:rsid w:val="00BB6316"/>
    <w:rsid w:val="00BC0DB5"/>
    <w:rsid w:val="00BC28D1"/>
    <w:rsid w:val="00BC31C4"/>
    <w:rsid w:val="00BC35F6"/>
    <w:rsid w:val="00BC53D6"/>
    <w:rsid w:val="00BC5766"/>
    <w:rsid w:val="00BC5EC1"/>
    <w:rsid w:val="00BC5FD1"/>
    <w:rsid w:val="00BC62EF"/>
    <w:rsid w:val="00BC664D"/>
    <w:rsid w:val="00BC6EFE"/>
    <w:rsid w:val="00BC75D7"/>
    <w:rsid w:val="00BD01B1"/>
    <w:rsid w:val="00BD0361"/>
    <w:rsid w:val="00BD1BDB"/>
    <w:rsid w:val="00BD1DC7"/>
    <w:rsid w:val="00BD4B47"/>
    <w:rsid w:val="00BD5D21"/>
    <w:rsid w:val="00BD63C2"/>
    <w:rsid w:val="00BD7017"/>
    <w:rsid w:val="00BD7657"/>
    <w:rsid w:val="00BD7E68"/>
    <w:rsid w:val="00BE0592"/>
    <w:rsid w:val="00BE05C2"/>
    <w:rsid w:val="00BE1119"/>
    <w:rsid w:val="00BE18FF"/>
    <w:rsid w:val="00BE1CFA"/>
    <w:rsid w:val="00BE24A2"/>
    <w:rsid w:val="00BE304E"/>
    <w:rsid w:val="00BE3054"/>
    <w:rsid w:val="00BE3A1D"/>
    <w:rsid w:val="00BE4152"/>
    <w:rsid w:val="00BE4CD6"/>
    <w:rsid w:val="00BE6111"/>
    <w:rsid w:val="00BE648A"/>
    <w:rsid w:val="00BE6F87"/>
    <w:rsid w:val="00BE796E"/>
    <w:rsid w:val="00BF0F1A"/>
    <w:rsid w:val="00BF1A4E"/>
    <w:rsid w:val="00BF1A51"/>
    <w:rsid w:val="00BF2094"/>
    <w:rsid w:val="00BF2357"/>
    <w:rsid w:val="00BF27E4"/>
    <w:rsid w:val="00BF34BA"/>
    <w:rsid w:val="00BF3BF3"/>
    <w:rsid w:val="00BF505E"/>
    <w:rsid w:val="00BF547E"/>
    <w:rsid w:val="00BF6170"/>
    <w:rsid w:val="00BF6866"/>
    <w:rsid w:val="00BF6D7D"/>
    <w:rsid w:val="00BF7505"/>
    <w:rsid w:val="00BF7D5A"/>
    <w:rsid w:val="00C018B9"/>
    <w:rsid w:val="00C01EBC"/>
    <w:rsid w:val="00C020E5"/>
    <w:rsid w:val="00C02377"/>
    <w:rsid w:val="00C03215"/>
    <w:rsid w:val="00C03264"/>
    <w:rsid w:val="00C0495F"/>
    <w:rsid w:val="00C05B46"/>
    <w:rsid w:val="00C06613"/>
    <w:rsid w:val="00C10393"/>
    <w:rsid w:val="00C10981"/>
    <w:rsid w:val="00C1156E"/>
    <w:rsid w:val="00C11DEA"/>
    <w:rsid w:val="00C11E2A"/>
    <w:rsid w:val="00C125C0"/>
    <w:rsid w:val="00C1284E"/>
    <w:rsid w:val="00C13463"/>
    <w:rsid w:val="00C134BC"/>
    <w:rsid w:val="00C142F8"/>
    <w:rsid w:val="00C14B4B"/>
    <w:rsid w:val="00C15578"/>
    <w:rsid w:val="00C155A4"/>
    <w:rsid w:val="00C1635E"/>
    <w:rsid w:val="00C168D5"/>
    <w:rsid w:val="00C16FE0"/>
    <w:rsid w:val="00C20863"/>
    <w:rsid w:val="00C20A12"/>
    <w:rsid w:val="00C21B9B"/>
    <w:rsid w:val="00C21D60"/>
    <w:rsid w:val="00C234AD"/>
    <w:rsid w:val="00C23C71"/>
    <w:rsid w:val="00C242DA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8E"/>
    <w:rsid w:val="00C343DD"/>
    <w:rsid w:val="00C36468"/>
    <w:rsid w:val="00C40943"/>
    <w:rsid w:val="00C42FFF"/>
    <w:rsid w:val="00C436EC"/>
    <w:rsid w:val="00C44EA2"/>
    <w:rsid w:val="00C458E0"/>
    <w:rsid w:val="00C45A75"/>
    <w:rsid w:val="00C46295"/>
    <w:rsid w:val="00C479D3"/>
    <w:rsid w:val="00C47F14"/>
    <w:rsid w:val="00C51366"/>
    <w:rsid w:val="00C5219B"/>
    <w:rsid w:val="00C524AC"/>
    <w:rsid w:val="00C526FD"/>
    <w:rsid w:val="00C534B7"/>
    <w:rsid w:val="00C559DF"/>
    <w:rsid w:val="00C55A66"/>
    <w:rsid w:val="00C56A73"/>
    <w:rsid w:val="00C56A75"/>
    <w:rsid w:val="00C56C74"/>
    <w:rsid w:val="00C60298"/>
    <w:rsid w:val="00C61238"/>
    <w:rsid w:val="00C61976"/>
    <w:rsid w:val="00C61D00"/>
    <w:rsid w:val="00C625B5"/>
    <w:rsid w:val="00C6282B"/>
    <w:rsid w:val="00C62854"/>
    <w:rsid w:val="00C62886"/>
    <w:rsid w:val="00C62E95"/>
    <w:rsid w:val="00C63E6D"/>
    <w:rsid w:val="00C6451B"/>
    <w:rsid w:val="00C64632"/>
    <w:rsid w:val="00C64A6C"/>
    <w:rsid w:val="00C67333"/>
    <w:rsid w:val="00C67F44"/>
    <w:rsid w:val="00C703D2"/>
    <w:rsid w:val="00C705DE"/>
    <w:rsid w:val="00C706E2"/>
    <w:rsid w:val="00C70721"/>
    <w:rsid w:val="00C7093B"/>
    <w:rsid w:val="00C70B32"/>
    <w:rsid w:val="00C71B2C"/>
    <w:rsid w:val="00C727F2"/>
    <w:rsid w:val="00C75258"/>
    <w:rsid w:val="00C7554F"/>
    <w:rsid w:val="00C75564"/>
    <w:rsid w:val="00C75C8B"/>
    <w:rsid w:val="00C76FE2"/>
    <w:rsid w:val="00C7788A"/>
    <w:rsid w:val="00C778CE"/>
    <w:rsid w:val="00C8038F"/>
    <w:rsid w:val="00C81336"/>
    <w:rsid w:val="00C8277D"/>
    <w:rsid w:val="00C82B74"/>
    <w:rsid w:val="00C82C73"/>
    <w:rsid w:val="00C8311E"/>
    <w:rsid w:val="00C831FD"/>
    <w:rsid w:val="00C8358B"/>
    <w:rsid w:val="00C83EBC"/>
    <w:rsid w:val="00C83F99"/>
    <w:rsid w:val="00C83FFF"/>
    <w:rsid w:val="00C84597"/>
    <w:rsid w:val="00C85706"/>
    <w:rsid w:val="00C85B2F"/>
    <w:rsid w:val="00C85DD9"/>
    <w:rsid w:val="00C8606E"/>
    <w:rsid w:val="00C86671"/>
    <w:rsid w:val="00C86E28"/>
    <w:rsid w:val="00C871B6"/>
    <w:rsid w:val="00C87BBB"/>
    <w:rsid w:val="00C90C61"/>
    <w:rsid w:val="00C9150B"/>
    <w:rsid w:val="00C9151F"/>
    <w:rsid w:val="00C91E31"/>
    <w:rsid w:val="00C92275"/>
    <w:rsid w:val="00C92793"/>
    <w:rsid w:val="00C9350E"/>
    <w:rsid w:val="00C935F1"/>
    <w:rsid w:val="00C946EA"/>
    <w:rsid w:val="00C94CBA"/>
    <w:rsid w:val="00C95205"/>
    <w:rsid w:val="00C9556A"/>
    <w:rsid w:val="00C962D5"/>
    <w:rsid w:val="00C963F3"/>
    <w:rsid w:val="00C96A49"/>
    <w:rsid w:val="00C977CD"/>
    <w:rsid w:val="00C97845"/>
    <w:rsid w:val="00C97DB9"/>
    <w:rsid w:val="00CA2898"/>
    <w:rsid w:val="00CA31AD"/>
    <w:rsid w:val="00CA3D3C"/>
    <w:rsid w:val="00CA4D61"/>
    <w:rsid w:val="00CA73FC"/>
    <w:rsid w:val="00CB014C"/>
    <w:rsid w:val="00CB08D7"/>
    <w:rsid w:val="00CB1142"/>
    <w:rsid w:val="00CB1D1E"/>
    <w:rsid w:val="00CB42F6"/>
    <w:rsid w:val="00CB48DE"/>
    <w:rsid w:val="00CB4E9A"/>
    <w:rsid w:val="00CB507B"/>
    <w:rsid w:val="00CB5855"/>
    <w:rsid w:val="00CB614C"/>
    <w:rsid w:val="00CB7447"/>
    <w:rsid w:val="00CC001E"/>
    <w:rsid w:val="00CC0832"/>
    <w:rsid w:val="00CC1221"/>
    <w:rsid w:val="00CC1AEC"/>
    <w:rsid w:val="00CC22D5"/>
    <w:rsid w:val="00CC23F0"/>
    <w:rsid w:val="00CC296A"/>
    <w:rsid w:val="00CC2997"/>
    <w:rsid w:val="00CC2F33"/>
    <w:rsid w:val="00CC3150"/>
    <w:rsid w:val="00CC3719"/>
    <w:rsid w:val="00CC4D5F"/>
    <w:rsid w:val="00CC4EAB"/>
    <w:rsid w:val="00CC7422"/>
    <w:rsid w:val="00CD1C5B"/>
    <w:rsid w:val="00CD2A5E"/>
    <w:rsid w:val="00CD3F3E"/>
    <w:rsid w:val="00CD4748"/>
    <w:rsid w:val="00CD4795"/>
    <w:rsid w:val="00CD4D11"/>
    <w:rsid w:val="00CD5D3B"/>
    <w:rsid w:val="00CD7203"/>
    <w:rsid w:val="00CD7C58"/>
    <w:rsid w:val="00CE0606"/>
    <w:rsid w:val="00CE0918"/>
    <w:rsid w:val="00CE0BB3"/>
    <w:rsid w:val="00CE239F"/>
    <w:rsid w:val="00CE27C7"/>
    <w:rsid w:val="00CE3EC6"/>
    <w:rsid w:val="00CE46CE"/>
    <w:rsid w:val="00CE4F5A"/>
    <w:rsid w:val="00CE5BEC"/>
    <w:rsid w:val="00CE5FE8"/>
    <w:rsid w:val="00CE6192"/>
    <w:rsid w:val="00CE6A53"/>
    <w:rsid w:val="00CE70F6"/>
    <w:rsid w:val="00CE7887"/>
    <w:rsid w:val="00CF0806"/>
    <w:rsid w:val="00CF0B42"/>
    <w:rsid w:val="00CF1432"/>
    <w:rsid w:val="00CF16B0"/>
    <w:rsid w:val="00CF1B39"/>
    <w:rsid w:val="00CF1D76"/>
    <w:rsid w:val="00CF1EAD"/>
    <w:rsid w:val="00CF1FD4"/>
    <w:rsid w:val="00CF3397"/>
    <w:rsid w:val="00CF35AB"/>
    <w:rsid w:val="00CF3832"/>
    <w:rsid w:val="00CF39AF"/>
    <w:rsid w:val="00CF4938"/>
    <w:rsid w:val="00CF5011"/>
    <w:rsid w:val="00CF6488"/>
    <w:rsid w:val="00CF7837"/>
    <w:rsid w:val="00D01047"/>
    <w:rsid w:val="00D01498"/>
    <w:rsid w:val="00D01D3D"/>
    <w:rsid w:val="00D01E01"/>
    <w:rsid w:val="00D03BDD"/>
    <w:rsid w:val="00D04690"/>
    <w:rsid w:val="00D04C86"/>
    <w:rsid w:val="00D04D26"/>
    <w:rsid w:val="00D06A12"/>
    <w:rsid w:val="00D07BCB"/>
    <w:rsid w:val="00D10936"/>
    <w:rsid w:val="00D10DDF"/>
    <w:rsid w:val="00D12F4A"/>
    <w:rsid w:val="00D13335"/>
    <w:rsid w:val="00D138C9"/>
    <w:rsid w:val="00D13A2E"/>
    <w:rsid w:val="00D154F0"/>
    <w:rsid w:val="00D166CB"/>
    <w:rsid w:val="00D16954"/>
    <w:rsid w:val="00D16D9F"/>
    <w:rsid w:val="00D20D61"/>
    <w:rsid w:val="00D22720"/>
    <w:rsid w:val="00D22990"/>
    <w:rsid w:val="00D22C38"/>
    <w:rsid w:val="00D23A08"/>
    <w:rsid w:val="00D23D1C"/>
    <w:rsid w:val="00D243FC"/>
    <w:rsid w:val="00D246E8"/>
    <w:rsid w:val="00D24741"/>
    <w:rsid w:val="00D2779F"/>
    <w:rsid w:val="00D27FF8"/>
    <w:rsid w:val="00D319AF"/>
    <w:rsid w:val="00D31AFC"/>
    <w:rsid w:val="00D31D99"/>
    <w:rsid w:val="00D32160"/>
    <w:rsid w:val="00D3236B"/>
    <w:rsid w:val="00D3288A"/>
    <w:rsid w:val="00D34C65"/>
    <w:rsid w:val="00D35B84"/>
    <w:rsid w:val="00D361D6"/>
    <w:rsid w:val="00D3755C"/>
    <w:rsid w:val="00D405CE"/>
    <w:rsid w:val="00D40699"/>
    <w:rsid w:val="00D41BF4"/>
    <w:rsid w:val="00D42F6E"/>
    <w:rsid w:val="00D43000"/>
    <w:rsid w:val="00D4341B"/>
    <w:rsid w:val="00D43FF0"/>
    <w:rsid w:val="00D45558"/>
    <w:rsid w:val="00D455ED"/>
    <w:rsid w:val="00D45DD8"/>
    <w:rsid w:val="00D46360"/>
    <w:rsid w:val="00D46655"/>
    <w:rsid w:val="00D468BF"/>
    <w:rsid w:val="00D46BAC"/>
    <w:rsid w:val="00D47299"/>
    <w:rsid w:val="00D47F89"/>
    <w:rsid w:val="00D510DF"/>
    <w:rsid w:val="00D5178C"/>
    <w:rsid w:val="00D52D0A"/>
    <w:rsid w:val="00D52F62"/>
    <w:rsid w:val="00D54C88"/>
    <w:rsid w:val="00D54E57"/>
    <w:rsid w:val="00D55801"/>
    <w:rsid w:val="00D56BE0"/>
    <w:rsid w:val="00D57001"/>
    <w:rsid w:val="00D57C6B"/>
    <w:rsid w:val="00D612A2"/>
    <w:rsid w:val="00D627AD"/>
    <w:rsid w:val="00D63B96"/>
    <w:rsid w:val="00D63F24"/>
    <w:rsid w:val="00D63FD0"/>
    <w:rsid w:val="00D65906"/>
    <w:rsid w:val="00D65AD1"/>
    <w:rsid w:val="00D66932"/>
    <w:rsid w:val="00D66EA3"/>
    <w:rsid w:val="00D6708D"/>
    <w:rsid w:val="00D7192A"/>
    <w:rsid w:val="00D74083"/>
    <w:rsid w:val="00D76754"/>
    <w:rsid w:val="00D769F1"/>
    <w:rsid w:val="00D77049"/>
    <w:rsid w:val="00D806F0"/>
    <w:rsid w:val="00D80A94"/>
    <w:rsid w:val="00D80D3F"/>
    <w:rsid w:val="00D80FD2"/>
    <w:rsid w:val="00D83345"/>
    <w:rsid w:val="00D8409E"/>
    <w:rsid w:val="00D8415F"/>
    <w:rsid w:val="00D846D2"/>
    <w:rsid w:val="00D8590B"/>
    <w:rsid w:val="00D85956"/>
    <w:rsid w:val="00D862F6"/>
    <w:rsid w:val="00D86674"/>
    <w:rsid w:val="00D87381"/>
    <w:rsid w:val="00D877D8"/>
    <w:rsid w:val="00D90B84"/>
    <w:rsid w:val="00D91181"/>
    <w:rsid w:val="00D911E9"/>
    <w:rsid w:val="00D91A2B"/>
    <w:rsid w:val="00D930F5"/>
    <w:rsid w:val="00D9383F"/>
    <w:rsid w:val="00D946B8"/>
    <w:rsid w:val="00D94A18"/>
    <w:rsid w:val="00D950F7"/>
    <w:rsid w:val="00D95416"/>
    <w:rsid w:val="00D96CF9"/>
    <w:rsid w:val="00D977DC"/>
    <w:rsid w:val="00DA063D"/>
    <w:rsid w:val="00DA1DA7"/>
    <w:rsid w:val="00DA21B3"/>
    <w:rsid w:val="00DA30E2"/>
    <w:rsid w:val="00DA3BDC"/>
    <w:rsid w:val="00DA3CD3"/>
    <w:rsid w:val="00DA410F"/>
    <w:rsid w:val="00DA440D"/>
    <w:rsid w:val="00DA4554"/>
    <w:rsid w:val="00DA48D6"/>
    <w:rsid w:val="00DA5697"/>
    <w:rsid w:val="00DA56CF"/>
    <w:rsid w:val="00DA5AFE"/>
    <w:rsid w:val="00DB09DE"/>
    <w:rsid w:val="00DB14DE"/>
    <w:rsid w:val="00DB1809"/>
    <w:rsid w:val="00DB36F1"/>
    <w:rsid w:val="00DB4369"/>
    <w:rsid w:val="00DB489E"/>
    <w:rsid w:val="00DB559E"/>
    <w:rsid w:val="00DB5F37"/>
    <w:rsid w:val="00DB6520"/>
    <w:rsid w:val="00DB6BE0"/>
    <w:rsid w:val="00DC0940"/>
    <w:rsid w:val="00DC0F33"/>
    <w:rsid w:val="00DC1AB1"/>
    <w:rsid w:val="00DC315F"/>
    <w:rsid w:val="00DC3A6A"/>
    <w:rsid w:val="00DC47B2"/>
    <w:rsid w:val="00DC5550"/>
    <w:rsid w:val="00DC558A"/>
    <w:rsid w:val="00DC5718"/>
    <w:rsid w:val="00DC6034"/>
    <w:rsid w:val="00DC7740"/>
    <w:rsid w:val="00DC784D"/>
    <w:rsid w:val="00DC7985"/>
    <w:rsid w:val="00DC7C2B"/>
    <w:rsid w:val="00DD15F2"/>
    <w:rsid w:val="00DD1C3D"/>
    <w:rsid w:val="00DD2E0E"/>
    <w:rsid w:val="00DD3011"/>
    <w:rsid w:val="00DD3882"/>
    <w:rsid w:val="00DD3D8D"/>
    <w:rsid w:val="00DD50DD"/>
    <w:rsid w:val="00DD54AA"/>
    <w:rsid w:val="00DD57C5"/>
    <w:rsid w:val="00DD66CE"/>
    <w:rsid w:val="00DD6B7E"/>
    <w:rsid w:val="00DD79A7"/>
    <w:rsid w:val="00DD7AFE"/>
    <w:rsid w:val="00DE13AE"/>
    <w:rsid w:val="00DE15AF"/>
    <w:rsid w:val="00DE196A"/>
    <w:rsid w:val="00DE1DE2"/>
    <w:rsid w:val="00DE1E38"/>
    <w:rsid w:val="00DE3417"/>
    <w:rsid w:val="00DE368E"/>
    <w:rsid w:val="00DE3F2B"/>
    <w:rsid w:val="00DE4127"/>
    <w:rsid w:val="00DE4EB6"/>
    <w:rsid w:val="00DE56DD"/>
    <w:rsid w:val="00DE67B5"/>
    <w:rsid w:val="00DE7072"/>
    <w:rsid w:val="00DE7093"/>
    <w:rsid w:val="00DE758B"/>
    <w:rsid w:val="00DE775C"/>
    <w:rsid w:val="00DE7CDA"/>
    <w:rsid w:val="00DF0B5B"/>
    <w:rsid w:val="00DF1E58"/>
    <w:rsid w:val="00DF3330"/>
    <w:rsid w:val="00DF3733"/>
    <w:rsid w:val="00DF444F"/>
    <w:rsid w:val="00DF714F"/>
    <w:rsid w:val="00DF731A"/>
    <w:rsid w:val="00DF7DCF"/>
    <w:rsid w:val="00E00BAE"/>
    <w:rsid w:val="00E00C5F"/>
    <w:rsid w:val="00E01A60"/>
    <w:rsid w:val="00E022A9"/>
    <w:rsid w:val="00E0258C"/>
    <w:rsid w:val="00E034FA"/>
    <w:rsid w:val="00E0378C"/>
    <w:rsid w:val="00E03C86"/>
    <w:rsid w:val="00E04A2A"/>
    <w:rsid w:val="00E11690"/>
    <w:rsid w:val="00E12050"/>
    <w:rsid w:val="00E14D7E"/>
    <w:rsid w:val="00E158B9"/>
    <w:rsid w:val="00E15C2F"/>
    <w:rsid w:val="00E16120"/>
    <w:rsid w:val="00E177EE"/>
    <w:rsid w:val="00E17942"/>
    <w:rsid w:val="00E2023A"/>
    <w:rsid w:val="00E22989"/>
    <w:rsid w:val="00E22E71"/>
    <w:rsid w:val="00E232C3"/>
    <w:rsid w:val="00E23C79"/>
    <w:rsid w:val="00E23E3F"/>
    <w:rsid w:val="00E24086"/>
    <w:rsid w:val="00E2464B"/>
    <w:rsid w:val="00E24A81"/>
    <w:rsid w:val="00E25469"/>
    <w:rsid w:val="00E26243"/>
    <w:rsid w:val="00E271AE"/>
    <w:rsid w:val="00E273AF"/>
    <w:rsid w:val="00E33277"/>
    <w:rsid w:val="00E33366"/>
    <w:rsid w:val="00E34CC8"/>
    <w:rsid w:val="00E36E19"/>
    <w:rsid w:val="00E37065"/>
    <w:rsid w:val="00E379C5"/>
    <w:rsid w:val="00E37D69"/>
    <w:rsid w:val="00E40D56"/>
    <w:rsid w:val="00E41137"/>
    <w:rsid w:val="00E41234"/>
    <w:rsid w:val="00E4360E"/>
    <w:rsid w:val="00E4478C"/>
    <w:rsid w:val="00E44864"/>
    <w:rsid w:val="00E44E44"/>
    <w:rsid w:val="00E45099"/>
    <w:rsid w:val="00E45781"/>
    <w:rsid w:val="00E46DBA"/>
    <w:rsid w:val="00E50B7C"/>
    <w:rsid w:val="00E512CE"/>
    <w:rsid w:val="00E51EC1"/>
    <w:rsid w:val="00E52476"/>
    <w:rsid w:val="00E526FC"/>
    <w:rsid w:val="00E5374C"/>
    <w:rsid w:val="00E53E52"/>
    <w:rsid w:val="00E5442E"/>
    <w:rsid w:val="00E544AF"/>
    <w:rsid w:val="00E54A88"/>
    <w:rsid w:val="00E54C32"/>
    <w:rsid w:val="00E558F3"/>
    <w:rsid w:val="00E55BB4"/>
    <w:rsid w:val="00E55DB8"/>
    <w:rsid w:val="00E56B4D"/>
    <w:rsid w:val="00E57C1E"/>
    <w:rsid w:val="00E6020F"/>
    <w:rsid w:val="00E605FA"/>
    <w:rsid w:val="00E6252B"/>
    <w:rsid w:val="00E6415B"/>
    <w:rsid w:val="00E643EF"/>
    <w:rsid w:val="00E65C96"/>
    <w:rsid w:val="00E66164"/>
    <w:rsid w:val="00E66CD6"/>
    <w:rsid w:val="00E67970"/>
    <w:rsid w:val="00E67E7F"/>
    <w:rsid w:val="00E702C2"/>
    <w:rsid w:val="00E71F33"/>
    <w:rsid w:val="00E71F54"/>
    <w:rsid w:val="00E72FBC"/>
    <w:rsid w:val="00E73100"/>
    <w:rsid w:val="00E73875"/>
    <w:rsid w:val="00E73A1E"/>
    <w:rsid w:val="00E757DB"/>
    <w:rsid w:val="00E75924"/>
    <w:rsid w:val="00E775AC"/>
    <w:rsid w:val="00E77D87"/>
    <w:rsid w:val="00E80D3A"/>
    <w:rsid w:val="00E81149"/>
    <w:rsid w:val="00E81BCD"/>
    <w:rsid w:val="00E81C64"/>
    <w:rsid w:val="00E81E0C"/>
    <w:rsid w:val="00E81FFA"/>
    <w:rsid w:val="00E82E84"/>
    <w:rsid w:val="00E83D5B"/>
    <w:rsid w:val="00E84327"/>
    <w:rsid w:val="00E86B57"/>
    <w:rsid w:val="00E86D31"/>
    <w:rsid w:val="00E86EC3"/>
    <w:rsid w:val="00E87700"/>
    <w:rsid w:val="00E87AE4"/>
    <w:rsid w:val="00E90A54"/>
    <w:rsid w:val="00E91655"/>
    <w:rsid w:val="00E91B24"/>
    <w:rsid w:val="00E928E5"/>
    <w:rsid w:val="00E96A82"/>
    <w:rsid w:val="00E96BD9"/>
    <w:rsid w:val="00EA1C84"/>
    <w:rsid w:val="00EA3A2D"/>
    <w:rsid w:val="00EA411C"/>
    <w:rsid w:val="00EA4A31"/>
    <w:rsid w:val="00EA66C5"/>
    <w:rsid w:val="00EA6EA6"/>
    <w:rsid w:val="00EA6EDD"/>
    <w:rsid w:val="00EA78E5"/>
    <w:rsid w:val="00EA7960"/>
    <w:rsid w:val="00EA7C58"/>
    <w:rsid w:val="00EA7CBE"/>
    <w:rsid w:val="00EB035D"/>
    <w:rsid w:val="00EB0986"/>
    <w:rsid w:val="00EB19DC"/>
    <w:rsid w:val="00EB2AA5"/>
    <w:rsid w:val="00EB2B3A"/>
    <w:rsid w:val="00EB2C3F"/>
    <w:rsid w:val="00EB3296"/>
    <w:rsid w:val="00EB41F4"/>
    <w:rsid w:val="00EB481F"/>
    <w:rsid w:val="00EB5C66"/>
    <w:rsid w:val="00EB67D8"/>
    <w:rsid w:val="00EB6DED"/>
    <w:rsid w:val="00EB771D"/>
    <w:rsid w:val="00EB778B"/>
    <w:rsid w:val="00EB7F76"/>
    <w:rsid w:val="00EC05AB"/>
    <w:rsid w:val="00EC1D3E"/>
    <w:rsid w:val="00EC25D3"/>
    <w:rsid w:val="00EC270B"/>
    <w:rsid w:val="00EC4033"/>
    <w:rsid w:val="00EC4AE6"/>
    <w:rsid w:val="00EC55AB"/>
    <w:rsid w:val="00EC708C"/>
    <w:rsid w:val="00ED1A10"/>
    <w:rsid w:val="00ED1D53"/>
    <w:rsid w:val="00ED2424"/>
    <w:rsid w:val="00ED2B1E"/>
    <w:rsid w:val="00ED35BF"/>
    <w:rsid w:val="00ED4CD9"/>
    <w:rsid w:val="00ED4E86"/>
    <w:rsid w:val="00ED690A"/>
    <w:rsid w:val="00ED6CD0"/>
    <w:rsid w:val="00ED6E79"/>
    <w:rsid w:val="00ED71DF"/>
    <w:rsid w:val="00ED782C"/>
    <w:rsid w:val="00ED7A26"/>
    <w:rsid w:val="00EE0386"/>
    <w:rsid w:val="00EE0921"/>
    <w:rsid w:val="00EE0AB0"/>
    <w:rsid w:val="00EE0D04"/>
    <w:rsid w:val="00EE1963"/>
    <w:rsid w:val="00EE2CD0"/>
    <w:rsid w:val="00EE3765"/>
    <w:rsid w:val="00EE5875"/>
    <w:rsid w:val="00EE7689"/>
    <w:rsid w:val="00EF032F"/>
    <w:rsid w:val="00EF0534"/>
    <w:rsid w:val="00EF3706"/>
    <w:rsid w:val="00EF4392"/>
    <w:rsid w:val="00EF4E22"/>
    <w:rsid w:val="00EF5935"/>
    <w:rsid w:val="00EF6101"/>
    <w:rsid w:val="00EF6111"/>
    <w:rsid w:val="00EF6541"/>
    <w:rsid w:val="00EF6E94"/>
    <w:rsid w:val="00EF6F49"/>
    <w:rsid w:val="00EF7EB2"/>
    <w:rsid w:val="00EF7EE2"/>
    <w:rsid w:val="00F02037"/>
    <w:rsid w:val="00F02B90"/>
    <w:rsid w:val="00F037BD"/>
    <w:rsid w:val="00F04188"/>
    <w:rsid w:val="00F0419A"/>
    <w:rsid w:val="00F04CAF"/>
    <w:rsid w:val="00F05C1D"/>
    <w:rsid w:val="00F0674B"/>
    <w:rsid w:val="00F06936"/>
    <w:rsid w:val="00F07877"/>
    <w:rsid w:val="00F07D1A"/>
    <w:rsid w:val="00F11C94"/>
    <w:rsid w:val="00F1306E"/>
    <w:rsid w:val="00F137AD"/>
    <w:rsid w:val="00F14351"/>
    <w:rsid w:val="00F15111"/>
    <w:rsid w:val="00F15BE3"/>
    <w:rsid w:val="00F1680C"/>
    <w:rsid w:val="00F16934"/>
    <w:rsid w:val="00F17A5A"/>
    <w:rsid w:val="00F17FEA"/>
    <w:rsid w:val="00F2024D"/>
    <w:rsid w:val="00F20B66"/>
    <w:rsid w:val="00F21AC0"/>
    <w:rsid w:val="00F21E42"/>
    <w:rsid w:val="00F2289B"/>
    <w:rsid w:val="00F22A03"/>
    <w:rsid w:val="00F22AFE"/>
    <w:rsid w:val="00F22B7A"/>
    <w:rsid w:val="00F22F5B"/>
    <w:rsid w:val="00F2327A"/>
    <w:rsid w:val="00F23536"/>
    <w:rsid w:val="00F23773"/>
    <w:rsid w:val="00F2404A"/>
    <w:rsid w:val="00F24419"/>
    <w:rsid w:val="00F25925"/>
    <w:rsid w:val="00F27A38"/>
    <w:rsid w:val="00F27A92"/>
    <w:rsid w:val="00F306B9"/>
    <w:rsid w:val="00F31319"/>
    <w:rsid w:val="00F318C4"/>
    <w:rsid w:val="00F319F8"/>
    <w:rsid w:val="00F31E5C"/>
    <w:rsid w:val="00F3216E"/>
    <w:rsid w:val="00F322A7"/>
    <w:rsid w:val="00F326A0"/>
    <w:rsid w:val="00F334D4"/>
    <w:rsid w:val="00F35245"/>
    <w:rsid w:val="00F35F51"/>
    <w:rsid w:val="00F35F69"/>
    <w:rsid w:val="00F37854"/>
    <w:rsid w:val="00F40D50"/>
    <w:rsid w:val="00F412DC"/>
    <w:rsid w:val="00F42876"/>
    <w:rsid w:val="00F4437D"/>
    <w:rsid w:val="00F44B26"/>
    <w:rsid w:val="00F44BEF"/>
    <w:rsid w:val="00F45569"/>
    <w:rsid w:val="00F45778"/>
    <w:rsid w:val="00F45D58"/>
    <w:rsid w:val="00F47009"/>
    <w:rsid w:val="00F473BF"/>
    <w:rsid w:val="00F518CD"/>
    <w:rsid w:val="00F51C71"/>
    <w:rsid w:val="00F532DE"/>
    <w:rsid w:val="00F53E5D"/>
    <w:rsid w:val="00F54609"/>
    <w:rsid w:val="00F54E30"/>
    <w:rsid w:val="00F558E9"/>
    <w:rsid w:val="00F56332"/>
    <w:rsid w:val="00F56FFF"/>
    <w:rsid w:val="00F60935"/>
    <w:rsid w:val="00F60983"/>
    <w:rsid w:val="00F60A71"/>
    <w:rsid w:val="00F6152A"/>
    <w:rsid w:val="00F63903"/>
    <w:rsid w:val="00F66A08"/>
    <w:rsid w:val="00F66AB2"/>
    <w:rsid w:val="00F66B36"/>
    <w:rsid w:val="00F67243"/>
    <w:rsid w:val="00F673D5"/>
    <w:rsid w:val="00F700F7"/>
    <w:rsid w:val="00F7054B"/>
    <w:rsid w:val="00F70815"/>
    <w:rsid w:val="00F72F33"/>
    <w:rsid w:val="00F7387A"/>
    <w:rsid w:val="00F73A34"/>
    <w:rsid w:val="00F7400D"/>
    <w:rsid w:val="00F74418"/>
    <w:rsid w:val="00F75B55"/>
    <w:rsid w:val="00F77153"/>
    <w:rsid w:val="00F775A0"/>
    <w:rsid w:val="00F8148D"/>
    <w:rsid w:val="00F817B5"/>
    <w:rsid w:val="00F81CCC"/>
    <w:rsid w:val="00F82612"/>
    <w:rsid w:val="00F82BE2"/>
    <w:rsid w:val="00F8308A"/>
    <w:rsid w:val="00F8378F"/>
    <w:rsid w:val="00F83F49"/>
    <w:rsid w:val="00F844DC"/>
    <w:rsid w:val="00F85BD3"/>
    <w:rsid w:val="00F85D50"/>
    <w:rsid w:val="00F86358"/>
    <w:rsid w:val="00F86886"/>
    <w:rsid w:val="00F877C2"/>
    <w:rsid w:val="00F9199B"/>
    <w:rsid w:val="00F91C3C"/>
    <w:rsid w:val="00F9372D"/>
    <w:rsid w:val="00F94AF1"/>
    <w:rsid w:val="00F95386"/>
    <w:rsid w:val="00F95520"/>
    <w:rsid w:val="00F96501"/>
    <w:rsid w:val="00F96D97"/>
    <w:rsid w:val="00F97058"/>
    <w:rsid w:val="00F9750D"/>
    <w:rsid w:val="00FA0D80"/>
    <w:rsid w:val="00FA21F5"/>
    <w:rsid w:val="00FA25F6"/>
    <w:rsid w:val="00FA2DE5"/>
    <w:rsid w:val="00FA302C"/>
    <w:rsid w:val="00FA32DE"/>
    <w:rsid w:val="00FA369F"/>
    <w:rsid w:val="00FA3856"/>
    <w:rsid w:val="00FA4E70"/>
    <w:rsid w:val="00FA4FC4"/>
    <w:rsid w:val="00FA76AF"/>
    <w:rsid w:val="00FB1207"/>
    <w:rsid w:val="00FB14CA"/>
    <w:rsid w:val="00FB1B65"/>
    <w:rsid w:val="00FB21E8"/>
    <w:rsid w:val="00FB2DEA"/>
    <w:rsid w:val="00FB3687"/>
    <w:rsid w:val="00FB4333"/>
    <w:rsid w:val="00FB4A2C"/>
    <w:rsid w:val="00FB4DB4"/>
    <w:rsid w:val="00FB5EC7"/>
    <w:rsid w:val="00FB6260"/>
    <w:rsid w:val="00FB6A01"/>
    <w:rsid w:val="00FB7972"/>
    <w:rsid w:val="00FB7F56"/>
    <w:rsid w:val="00FC00CC"/>
    <w:rsid w:val="00FC1855"/>
    <w:rsid w:val="00FC2DB6"/>
    <w:rsid w:val="00FC5403"/>
    <w:rsid w:val="00FC6B62"/>
    <w:rsid w:val="00FC78B4"/>
    <w:rsid w:val="00FD156C"/>
    <w:rsid w:val="00FD2524"/>
    <w:rsid w:val="00FD2B1B"/>
    <w:rsid w:val="00FD31B8"/>
    <w:rsid w:val="00FD32A4"/>
    <w:rsid w:val="00FD3F0B"/>
    <w:rsid w:val="00FD4698"/>
    <w:rsid w:val="00FD4861"/>
    <w:rsid w:val="00FD6DF7"/>
    <w:rsid w:val="00FE07E8"/>
    <w:rsid w:val="00FE0907"/>
    <w:rsid w:val="00FE0C5C"/>
    <w:rsid w:val="00FE1530"/>
    <w:rsid w:val="00FE1D47"/>
    <w:rsid w:val="00FE25F1"/>
    <w:rsid w:val="00FE3B6C"/>
    <w:rsid w:val="00FE40FC"/>
    <w:rsid w:val="00FE4CC7"/>
    <w:rsid w:val="00FE6438"/>
    <w:rsid w:val="00FE6482"/>
    <w:rsid w:val="00FE67C2"/>
    <w:rsid w:val="00FE6DDC"/>
    <w:rsid w:val="00FF0C9E"/>
    <w:rsid w:val="00FF1AC0"/>
    <w:rsid w:val="00FF1C2B"/>
    <w:rsid w:val="00FF1CFC"/>
    <w:rsid w:val="00FF2E12"/>
    <w:rsid w:val="00FF45EB"/>
    <w:rsid w:val="00FF64B5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AD62"/>
  <w15:docId w15:val="{07DF6CFD-939A-49DF-A9DF-F17C7AEB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59D3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0059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1">
    <w:name w:val="heading 2"/>
    <w:basedOn w:val="a0"/>
    <w:next w:val="a0"/>
    <w:link w:val="22"/>
    <w:uiPriority w:val="9"/>
    <w:unhideWhenUsed/>
    <w:rsid w:val="00005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0059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0059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0059D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0059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0059D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059D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059D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059D3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2">
    <w:name w:val="Заголовок 2 Знак"/>
    <w:basedOn w:val="a1"/>
    <w:link w:val="21"/>
    <w:uiPriority w:val="9"/>
    <w:rsid w:val="000059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0059D3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0059D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0059D3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0059D3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0059D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0059D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0059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uiPriority w:val="59"/>
    <w:rsid w:val="000059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0059D3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0059D3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0059D3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0059D3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0059D3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0059D3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0059D3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0059D3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0059D3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0059D3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0059D3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0059D3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0059D3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0059D3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0059D3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0059D3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0059D3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0059D3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0059D3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0059D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0059D3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0059D3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0059D3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0059D3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0059D3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0059D3"/>
    <w:rPr>
      <w:rFonts w:eastAsiaTheme="minorEastAsia"/>
      <w:sz w:val="20"/>
      <w:lang w:eastAsia="ru-RU"/>
    </w:rPr>
  </w:style>
  <w:style w:type="character" w:styleId="aff">
    <w:name w:val="Hyperlink"/>
    <w:basedOn w:val="a1"/>
    <w:uiPriority w:val="99"/>
    <w:unhideWhenUsed/>
    <w:rsid w:val="000059D3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0059D3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0059D3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0059D3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0059D3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0059D3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0059D3"/>
    <w:pPr>
      <w:spacing w:after="120"/>
      <w:ind w:left="360" w:hanging="360"/>
      <w:contextualSpacing/>
    </w:pPr>
  </w:style>
  <w:style w:type="paragraph" w:styleId="20">
    <w:name w:val="List Bullet 2"/>
    <w:basedOn w:val="a0"/>
    <w:uiPriority w:val="36"/>
    <w:unhideWhenUsed/>
    <w:qFormat/>
    <w:rsid w:val="000059D3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0059D3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0059D3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0059D3"/>
    <w:pPr>
      <w:numPr>
        <w:numId w:val="2"/>
      </w:numPr>
      <w:spacing w:after="120"/>
      <w:contextualSpacing/>
    </w:pPr>
  </w:style>
  <w:style w:type="paragraph" w:styleId="23">
    <w:name w:val="Quote"/>
    <w:basedOn w:val="a0"/>
    <w:next w:val="a0"/>
    <w:link w:val="24"/>
    <w:uiPriority w:val="29"/>
    <w:qFormat/>
    <w:rsid w:val="000059D3"/>
    <w:rPr>
      <w:i/>
      <w:iCs/>
      <w:color w:val="000000" w:themeColor="text1"/>
      <w:sz w:val="22"/>
    </w:rPr>
  </w:style>
  <w:style w:type="character" w:customStyle="1" w:styleId="24">
    <w:name w:val="Цитата 2 Знак"/>
    <w:basedOn w:val="a1"/>
    <w:link w:val="23"/>
    <w:uiPriority w:val="29"/>
    <w:rsid w:val="000059D3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0059D3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0059D3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0059D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0059D3"/>
    <w:rPr>
      <w:i/>
      <w:iCs/>
    </w:rPr>
  </w:style>
  <w:style w:type="character" w:styleId="aff9">
    <w:name w:val="Subtle Reference"/>
    <w:basedOn w:val="a1"/>
    <w:uiPriority w:val="31"/>
    <w:qFormat/>
    <w:rsid w:val="000059D3"/>
    <w:rPr>
      <w:smallCaps/>
    </w:rPr>
  </w:style>
  <w:style w:type="paragraph" w:styleId="affa">
    <w:name w:val="Title"/>
    <w:basedOn w:val="a0"/>
    <w:link w:val="affb"/>
    <w:uiPriority w:val="10"/>
    <w:unhideWhenUsed/>
    <w:rsid w:val="000059D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0059D3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5">
    <w:name w:val="toc 2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0059D3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0059D3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0059D3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0059D3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0059D3"/>
    <w:rPr>
      <w:color w:val="808080"/>
    </w:rPr>
  </w:style>
  <w:style w:type="character" w:styleId="afff1">
    <w:name w:val="page number"/>
    <w:basedOn w:val="a1"/>
    <w:rsid w:val="000059D3"/>
  </w:style>
  <w:style w:type="paragraph" w:customStyle="1" w:styleId="ConsNormal">
    <w:name w:val="ConsNormal Знак"/>
    <w:link w:val="ConsNormal0"/>
    <w:rsid w:val="000059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059D3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0059D3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0059D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0059D3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0059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0059D3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0059D3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0059D3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0059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0059D3"/>
    <w:rPr>
      <w:vertAlign w:val="superscript"/>
    </w:rPr>
  </w:style>
  <w:style w:type="paragraph" w:styleId="afff8">
    <w:name w:val="Document Map"/>
    <w:basedOn w:val="a0"/>
    <w:link w:val="afff9"/>
    <w:semiHidden/>
    <w:rsid w:val="000059D3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0059D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0059D3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0059D3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0059D3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0059D3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0059D3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0059D3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0059D3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059D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0059D3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0059D3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0059D3"/>
    <w:pPr>
      <w:numPr>
        <w:ilvl w:val="1"/>
        <w:numId w:val="7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fff3">
    <w:name w:val="TOC Heading"/>
    <w:basedOn w:val="1"/>
    <w:next w:val="a0"/>
    <w:uiPriority w:val="39"/>
    <w:semiHidden/>
    <w:unhideWhenUsed/>
    <w:qFormat/>
    <w:rsid w:val="000059D3"/>
    <w:pPr>
      <w:outlineLvl w:val="9"/>
    </w:pPr>
    <w:rPr>
      <w:color w:val="2E74B5" w:themeColor="accent1" w:themeShade="BF"/>
    </w:rPr>
  </w:style>
  <w:style w:type="paragraph" w:styleId="affff4">
    <w:name w:val="Normal (Web)"/>
    <w:basedOn w:val="a0"/>
    <w:uiPriority w:val="99"/>
    <w:rsid w:val="00005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2"/>
    <w:next w:val="a4"/>
    <w:uiPriority w:val="39"/>
    <w:rsid w:val="0000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5">
    <w:name w:val="Текст инструкции"/>
    <w:basedOn w:val="a0"/>
    <w:link w:val="affff6"/>
    <w:qFormat/>
    <w:rsid w:val="000059D3"/>
    <w:pPr>
      <w:tabs>
        <w:tab w:val="center" w:pos="0"/>
      </w:tabs>
      <w:spacing w:before="60" w:after="60" w:line="259" w:lineRule="auto"/>
      <w:ind w:left="-17"/>
      <w:jc w:val="both"/>
    </w:pPr>
    <w:rPr>
      <w:rFonts w:ascii="Verdana" w:eastAsiaTheme="minorHAnsi" w:hAnsi="Verdana"/>
      <w:color w:val="595959" w:themeColor="text1" w:themeTint="A6"/>
      <w:sz w:val="18"/>
      <w:szCs w:val="16"/>
    </w:rPr>
  </w:style>
  <w:style w:type="character" w:customStyle="1" w:styleId="affff6">
    <w:name w:val="Текст инструкции Знак"/>
    <w:basedOn w:val="a1"/>
    <w:link w:val="affff5"/>
    <w:rsid w:val="000059D3"/>
    <w:rPr>
      <w:rFonts w:ascii="Verdana" w:hAnsi="Verdana"/>
      <w:color w:val="595959" w:themeColor="text1" w:themeTint="A6"/>
      <w:sz w:val="18"/>
      <w:szCs w:val="16"/>
      <w:lang w:eastAsia="ru-RU"/>
    </w:rPr>
  </w:style>
  <w:style w:type="table" w:customStyle="1" w:styleId="26">
    <w:name w:val="Стиль2"/>
    <w:basedOn w:val="a2"/>
    <w:uiPriority w:val="99"/>
    <w:rsid w:val="000059D3"/>
    <w:pPr>
      <w:spacing w:before="60" w:after="60" w:line="240" w:lineRule="auto"/>
      <w:ind w:left="113"/>
    </w:pPr>
    <w:rPr>
      <w:rFonts w:ascii="Verdana" w:eastAsia="Times New Roman" w:hAnsi="Verdana" w:cs="Times New Roman"/>
      <w:sz w:val="16"/>
      <w:szCs w:val="20"/>
      <w:lang w:eastAsia="ru-RU"/>
    </w:rPr>
    <w:tblPr>
      <w:tblStyleRowBandSize w:val="1"/>
      <w:tblBorders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blStylePr w:type="firstRow">
      <w:pPr>
        <w:jc w:val="center"/>
      </w:pPr>
      <w:rPr>
        <w:rFonts w:ascii="Verdana" w:hAnsi="Verdana"/>
        <w:b/>
        <w:caps w:val="0"/>
        <w:smallCaps w:val="0"/>
        <w:strike w:val="0"/>
        <w:dstrike w:val="0"/>
        <w:vanish w:val="0"/>
        <w:color w:val="4C5770"/>
        <w:sz w:val="16"/>
        <w:vertAlign w:val="baseline"/>
      </w:rPr>
      <w:tblPr/>
      <w:trPr>
        <w:tblHeader/>
      </w:trPr>
      <w:tcPr>
        <w:tcBorders>
          <w:top w:val="single" w:sz="12" w:space="0" w:color="4FB9DB"/>
        </w:tcBorders>
        <w:shd w:val="clear" w:color="auto" w:fill="F2F2F2" w:themeFill="background1" w:themeFillShade="F2"/>
      </w:tcPr>
    </w:tblStylePr>
    <w:tblStylePr w:type="lastRow">
      <w:pPr>
        <w:jc w:val="left"/>
      </w:pPr>
      <w:rPr>
        <w:rFonts w:ascii="Verdana" w:hAnsi="Verdana"/>
        <w:color w:val="595959" w:themeColor="text1" w:themeTint="A6"/>
        <w:sz w:val="16"/>
      </w:rPr>
      <w:tblPr/>
      <w:tcPr>
        <w:vAlign w:val="top"/>
      </w:tcPr>
    </w:tblStylePr>
    <w:tblStylePr w:type="band1Horz">
      <w:pPr>
        <w:wordWrap/>
        <w:spacing w:beforeLines="0" w:before="60" w:beforeAutospacing="0" w:afterLines="0" w:after="60" w:afterAutospacing="0"/>
      </w:pPr>
      <w:rPr>
        <w:rFonts w:ascii="Verdana" w:hAnsi="Verdana"/>
        <w:color w:val="595959" w:themeColor="text1" w:themeTint="A6"/>
        <w:sz w:val="16"/>
      </w:rPr>
    </w:tblStylePr>
    <w:tblStylePr w:type="band2Horz">
      <w:pPr>
        <w:wordWrap/>
        <w:spacing w:beforeLines="0" w:before="60" w:beforeAutospacing="0" w:afterLines="0" w:after="60" w:afterAutospacing="0"/>
      </w:pPr>
      <w:rPr>
        <w:rFonts w:ascii="Verdana" w:hAnsi="Verdana"/>
        <w:color w:val="595959" w:themeColor="text1" w:themeTint="A6"/>
        <w:sz w:val="16"/>
      </w:rPr>
    </w:tblStylePr>
  </w:style>
  <w:style w:type="paragraph" w:customStyle="1" w:styleId="affff7">
    <w:name w:val="Осн.текст"/>
    <w:basedOn w:val="a0"/>
    <w:link w:val="affff8"/>
    <w:rsid w:val="0029160B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6"/>
      <w:szCs w:val="20"/>
    </w:rPr>
  </w:style>
  <w:style w:type="character" w:customStyle="1" w:styleId="affff8">
    <w:name w:val="Осн.текст Знак"/>
    <w:link w:val="affff7"/>
    <w:rsid w:val="0029160B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1KGK9">
    <w:name w:val="1KG=K9"/>
    <w:rsid w:val="0029160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affff9">
    <w:name w:val="Нумерованный"/>
    <w:basedOn w:val="2"/>
    <w:rsid w:val="0029160B"/>
    <w:pPr>
      <w:tabs>
        <w:tab w:val="clear" w:pos="360"/>
        <w:tab w:val="num" w:pos="643"/>
      </w:tabs>
      <w:suppressAutoHyphens/>
      <w:spacing w:before="60" w:after="60"/>
      <w:ind w:left="643"/>
      <w:jc w:val="both"/>
    </w:pPr>
    <w:rPr>
      <w:sz w:val="28"/>
      <w:szCs w:val="20"/>
    </w:rPr>
  </w:style>
  <w:style w:type="paragraph" w:styleId="2">
    <w:name w:val="List Number 2"/>
    <w:basedOn w:val="a0"/>
    <w:rsid w:val="0029160B"/>
    <w:pPr>
      <w:numPr>
        <w:numId w:val="8"/>
      </w:numPr>
      <w:tabs>
        <w:tab w:val="clear" w:pos="643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31"/>
    <w:basedOn w:val="a0"/>
    <w:rsid w:val="0029160B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affffa">
    <w:name w:val="Revision"/>
    <w:hidden/>
    <w:uiPriority w:val="99"/>
    <w:semiHidden/>
    <w:rsid w:val="00E72FBC"/>
    <w:pPr>
      <w:spacing w:after="0" w:line="240" w:lineRule="auto"/>
    </w:pPr>
    <w:rPr>
      <w:rFonts w:eastAsiaTheme="minorEastAsia"/>
      <w:sz w:val="20"/>
      <w:lang w:eastAsia="ru-RU"/>
    </w:rPr>
  </w:style>
  <w:style w:type="paragraph" w:customStyle="1" w:styleId="Default">
    <w:name w:val="Default"/>
    <w:rsid w:val="00E86E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ocHeader">
    <w:name w:val="DocHeader"/>
    <w:basedOn w:val="a0"/>
    <w:rsid w:val="00E86EC3"/>
    <w:pPr>
      <w:widowControl w:val="0"/>
      <w:autoSpaceDE w:val="0"/>
      <w:autoSpaceDN w:val="0"/>
      <w:spacing w:before="24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en-US"/>
    </w:rPr>
  </w:style>
  <w:style w:type="paragraph" w:customStyle="1" w:styleId="handwriter">
    <w:name w:val="handwriter"/>
    <w:basedOn w:val="a0"/>
    <w:rsid w:val="00E86EC3"/>
    <w:pPr>
      <w:autoSpaceDE w:val="0"/>
      <w:autoSpaceDN w:val="0"/>
      <w:spacing w:before="120" w:after="0" w:line="360" w:lineRule="auto"/>
    </w:pPr>
    <w:rPr>
      <w:rFonts w:ascii="Arial" w:eastAsia="Times New Roman" w:hAnsi="Arial" w:cs="Arial"/>
      <w:szCs w:val="20"/>
      <w:lang w:val="en-US"/>
    </w:rPr>
  </w:style>
  <w:style w:type="paragraph" w:customStyle="1" w:styleId="b4f908fadf98fbd4222a6cb4f5106c50msonormal">
    <w:name w:val="b4f908fadf98fbd4222a6cb4f5106c50msonormal"/>
    <w:basedOn w:val="a0"/>
    <w:rsid w:val="00E86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4"/>
    <w:uiPriority w:val="39"/>
    <w:rsid w:val="00A9458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Tyumentseva@esplus.ru" TargetMode="Externa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footer" Target="footer3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E0350-6969-4D16-AB89-CEF46F0E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34</Pages>
  <Words>15145</Words>
  <Characters>86333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Borlas</Company>
  <LinksUpToDate>false</LinksUpToDate>
  <CharactersWithSpaces>101276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 Наталья Алексеевна</dc:creator>
  <cp:lastModifiedBy>Тюменцева Наталья Алексеевна</cp:lastModifiedBy>
  <cp:revision>187</cp:revision>
  <dcterms:created xsi:type="dcterms:W3CDTF">2022-04-08T05:54:00Z</dcterms:created>
  <dcterms:modified xsi:type="dcterms:W3CDTF">2023-08-03T09:20:00Z</dcterms:modified>
</cp:coreProperties>
</file>